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F5D1361" w14:textId="27DC619F" w:rsidR="00C5636E" w:rsidRPr="005D2547" w:rsidRDefault="00C5636E" w:rsidP="00C5636E">
      <w:pPr>
        <w:spacing w:line="30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2547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bookmarkStart w:id="0" w:name="_Hlk493776685"/>
      <w:r w:rsidRPr="005D2547">
        <w:rPr>
          <w:rFonts w:asciiTheme="minorHAnsi" w:hAnsiTheme="minorHAnsi" w:cstheme="minorHAnsi"/>
          <w:b/>
          <w:sz w:val="22"/>
          <w:szCs w:val="22"/>
        </w:rPr>
        <w:t>Uczestnika konkursu/Podmiotu udostepniającego zasoby*</w:t>
      </w:r>
      <w:bookmarkEnd w:id="0"/>
      <w:r w:rsidRPr="005D2547">
        <w:rPr>
          <w:rFonts w:asciiTheme="minorHAnsi" w:hAnsiTheme="minorHAnsi" w:cstheme="minorHAnsi"/>
          <w:b/>
          <w:sz w:val="22"/>
          <w:szCs w:val="22"/>
        </w:rPr>
        <w:t xml:space="preserve"> o niepodleganiu wykluczeniu z udziału </w:t>
      </w:r>
      <w:r w:rsidR="004821DB" w:rsidRPr="005D2547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4821DB" w:rsidRPr="005D2547">
        <w:rPr>
          <w:rFonts w:asciiTheme="minorHAnsi" w:hAnsiTheme="minorHAnsi" w:cstheme="minorHAnsi"/>
          <w:b/>
          <w:iCs/>
          <w:noProof/>
          <w:sz w:val="22"/>
          <w:szCs w:val="22"/>
        </w:rPr>
        <w:t xml:space="preserve">dwuetapowym, realizacyjnym, ograniczonym konkursie na </w:t>
      </w:r>
      <w:r w:rsidR="00A601D2" w:rsidRPr="005D2547">
        <w:rPr>
          <w:rFonts w:asciiTheme="minorHAnsi" w:hAnsiTheme="minorHAnsi" w:cstheme="minorHAnsi"/>
          <w:b/>
          <w:iCs/>
          <w:noProof/>
          <w:sz w:val="22"/>
          <w:szCs w:val="22"/>
        </w:rPr>
        <w:t>k</w:t>
      </w:r>
      <w:r w:rsidR="004821DB" w:rsidRPr="005D2547">
        <w:rPr>
          <w:rFonts w:asciiTheme="minorHAnsi" w:hAnsiTheme="minorHAnsi" w:cstheme="minorHAnsi"/>
          <w:b/>
          <w:iCs/>
          <w:noProof/>
          <w:sz w:val="22"/>
          <w:szCs w:val="22"/>
        </w:rPr>
        <w:t>oncepcję budowy Ratusza Miejskiego w Oświecimiu</w:t>
      </w:r>
    </w:p>
    <w:p w14:paraId="40BD4150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377F6212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Jako niżej podpisany/i:</w:t>
      </w:r>
    </w:p>
    <w:p w14:paraId="2CE2155F" w14:textId="77777777" w:rsidR="00C5636E" w:rsidRPr="005D2547" w:rsidRDefault="00C5636E">
      <w:pPr>
        <w:pStyle w:val="Bezodstpw"/>
        <w:numPr>
          <w:ilvl w:val="0"/>
          <w:numId w:val="6"/>
        </w:numPr>
        <w:spacing w:line="300" w:lineRule="exac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Uczestnik konkursu samodzielnie biorący udział w Konkursie</w:t>
      </w:r>
      <w:r w:rsidRPr="005D2547">
        <w:rPr>
          <w:rFonts w:asciiTheme="minorHAnsi" w:hAnsiTheme="minorHAnsi" w:cstheme="minorHAnsi"/>
          <w:b/>
          <w:sz w:val="20"/>
          <w:szCs w:val="20"/>
        </w:rPr>
        <w:t>*</w:t>
      </w:r>
    </w:p>
    <w:p w14:paraId="785AA644" w14:textId="77777777" w:rsidR="00C5636E" w:rsidRPr="005D2547" w:rsidRDefault="00C5636E">
      <w:pPr>
        <w:pStyle w:val="Bezodstpw"/>
        <w:numPr>
          <w:ilvl w:val="0"/>
          <w:numId w:val="6"/>
        </w:numPr>
        <w:spacing w:line="300" w:lineRule="exac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Pełnomocnik działający w imieniu Uczestnika konkursu samodzielnie biorącego udział w Konkursie</w:t>
      </w:r>
      <w:r w:rsidRPr="005D2547">
        <w:rPr>
          <w:rFonts w:asciiTheme="minorHAnsi" w:hAnsiTheme="minorHAnsi" w:cstheme="minorHAnsi"/>
          <w:b/>
          <w:sz w:val="20"/>
          <w:szCs w:val="20"/>
        </w:rPr>
        <w:t>*</w:t>
      </w:r>
    </w:p>
    <w:p w14:paraId="48A966DA" w14:textId="77777777" w:rsidR="00C5636E" w:rsidRPr="005D2547" w:rsidRDefault="00C5636E">
      <w:pPr>
        <w:pStyle w:val="Bezodstpw"/>
        <w:numPr>
          <w:ilvl w:val="0"/>
          <w:numId w:val="6"/>
        </w:numPr>
        <w:spacing w:line="300" w:lineRule="exac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Pełnomocnik Uczestników konkursu wspólnie biorących udział w Konkursie</w:t>
      </w:r>
      <w:r w:rsidRPr="005D2547">
        <w:rPr>
          <w:rFonts w:asciiTheme="minorHAnsi" w:hAnsiTheme="minorHAnsi" w:cstheme="minorHAnsi"/>
          <w:b/>
          <w:sz w:val="20"/>
          <w:szCs w:val="20"/>
        </w:rPr>
        <w:t>*</w:t>
      </w:r>
    </w:p>
    <w:p w14:paraId="25DBA59E" w14:textId="77777777" w:rsidR="00C5636E" w:rsidRPr="005D2547" w:rsidRDefault="00C5636E">
      <w:pPr>
        <w:pStyle w:val="Bezodstpw"/>
        <w:numPr>
          <w:ilvl w:val="0"/>
          <w:numId w:val="6"/>
        </w:numPr>
        <w:spacing w:line="300" w:lineRule="exac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Uczestnicy konkursu wspólnie biorących udział w Konkursie</w:t>
      </w:r>
      <w:r w:rsidRPr="005D2547">
        <w:rPr>
          <w:rFonts w:asciiTheme="minorHAnsi" w:hAnsiTheme="minorHAnsi" w:cstheme="minorHAnsi"/>
          <w:b/>
          <w:sz w:val="20"/>
          <w:szCs w:val="20"/>
        </w:rPr>
        <w:t>*</w:t>
      </w:r>
    </w:p>
    <w:p w14:paraId="766D71DE" w14:textId="77777777" w:rsidR="00C5636E" w:rsidRPr="005D2547" w:rsidRDefault="00C5636E">
      <w:pPr>
        <w:pStyle w:val="Bezodstpw"/>
        <w:numPr>
          <w:ilvl w:val="0"/>
          <w:numId w:val="6"/>
        </w:numPr>
        <w:spacing w:line="300" w:lineRule="exac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podmiot udostępniający zasoby</w:t>
      </w:r>
      <w:r w:rsidRPr="005D2547">
        <w:rPr>
          <w:rFonts w:asciiTheme="minorHAnsi" w:hAnsiTheme="minorHAnsi" w:cstheme="minorHAnsi"/>
          <w:b/>
          <w:sz w:val="20"/>
          <w:szCs w:val="20"/>
        </w:rPr>
        <w:t>*</w:t>
      </w:r>
      <w:r w:rsidRPr="005D25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FB638D3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oświadczam/y pod rygorem odpowiedzialności karnej, iż:</w:t>
      </w:r>
    </w:p>
    <w:p w14:paraId="6CAED522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A337B6E" w14:textId="77777777" w:rsidR="00C5636E" w:rsidRPr="005D2547" w:rsidRDefault="00C5636E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91464543"/>
      <w:r w:rsidRPr="005D2547">
        <w:rPr>
          <w:rFonts w:asciiTheme="minorHAnsi" w:hAnsiTheme="minorHAnsi" w:cstheme="minorHAnsi"/>
          <w:sz w:val="20"/>
          <w:szCs w:val="20"/>
        </w:rPr>
        <w:t>Uczestnik konkursu samodzielnie biorący udział w Konkursie* / każdy z Uczestników wspólnie biorących udział w Konkursie* / podmiot udostępniający zasoby</w:t>
      </w:r>
      <w:r w:rsidRPr="005D2547">
        <w:rPr>
          <w:rFonts w:asciiTheme="minorHAnsi" w:hAnsiTheme="minorHAnsi" w:cstheme="minorHAnsi"/>
          <w:b/>
          <w:sz w:val="20"/>
          <w:szCs w:val="20"/>
        </w:rPr>
        <w:t>*</w:t>
      </w:r>
      <w:r w:rsidRPr="005D2547">
        <w:rPr>
          <w:rFonts w:asciiTheme="minorHAnsi" w:hAnsiTheme="minorHAnsi" w:cstheme="minorHAnsi"/>
          <w:sz w:val="20"/>
          <w:szCs w:val="20"/>
        </w:rPr>
        <w:t xml:space="preserve"> </w:t>
      </w:r>
      <w:bookmarkStart w:id="2" w:name="_Hlk191467325"/>
      <w:r w:rsidRPr="005D2547">
        <w:rPr>
          <w:rFonts w:asciiTheme="minorHAnsi" w:hAnsiTheme="minorHAnsi" w:cstheme="minorHAnsi"/>
          <w:sz w:val="20"/>
          <w:szCs w:val="20"/>
        </w:rPr>
        <w:t xml:space="preserve">nie podlega wykluczeniu z udziału w Konkursie na </w:t>
      </w:r>
      <w:bookmarkStart w:id="3" w:name="_Hlk192839008"/>
      <w:r w:rsidRPr="005D2547">
        <w:rPr>
          <w:rFonts w:asciiTheme="minorHAnsi" w:hAnsiTheme="minorHAnsi" w:cstheme="minorHAnsi"/>
          <w:sz w:val="20"/>
          <w:szCs w:val="20"/>
        </w:rPr>
        <w:t xml:space="preserve">podstawie </w:t>
      </w:r>
      <w:bookmarkStart w:id="4" w:name="_Hlk191466874"/>
      <w:bookmarkEnd w:id="2"/>
      <w:r w:rsidRPr="005D2547">
        <w:rPr>
          <w:rFonts w:asciiTheme="minorHAnsi" w:hAnsiTheme="minorHAnsi" w:cstheme="minorHAnsi"/>
          <w:sz w:val="20"/>
          <w:szCs w:val="20"/>
        </w:rPr>
        <w:t>art. 108 ust 1 oraz art. 109 ust. 1 pkt 4-5 oraz pkt 7-10 Ustawy z dnia 11 września 2019 r. Prawo zamówień publicznych (Dz. U. z 2024 r. poz. 1320.ze zm.)</w:t>
      </w:r>
      <w:bookmarkEnd w:id="4"/>
    </w:p>
    <w:bookmarkEnd w:id="1"/>
    <w:bookmarkEnd w:id="3"/>
    <w:p w14:paraId="7412EB06" w14:textId="77777777" w:rsidR="00C5636E" w:rsidRPr="005D2547" w:rsidRDefault="00C5636E" w:rsidP="00C5636E">
      <w:pPr>
        <w:pStyle w:val="Bezodstpw"/>
        <w:spacing w:line="300" w:lineRule="exact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4CF2AA3" w14:textId="77777777" w:rsidR="00C5636E" w:rsidRPr="005D2547" w:rsidRDefault="00C5636E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191464647"/>
      <w:r w:rsidRPr="005D2547">
        <w:rPr>
          <w:rFonts w:asciiTheme="minorHAnsi" w:hAnsiTheme="minorHAnsi" w:cstheme="minorHAnsi"/>
          <w:sz w:val="20"/>
          <w:szCs w:val="20"/>
        </w:rPr>
        <w:t xml:space="preserve">Uczestnik konkursu samodzielnie biorący udział w Konkursie* / każdy z Uczestników wspólnie biorących udział w Konkursie* / podmiot udostepniający zasoby* nie podlega wykluczeniu z udziału w Konkursie na podstawie </w:t>
      </w:r>
      <w:bookmarkStart w:id="6" w:name="_Hlk192839089"/>
      <w:bookmarkStart w:id="7" w:name="_Hlk192758634"/>
      <w:r w:rsidRPr="005D2547">
        <w:rPr>
          <w:rFonts w:asciiTheme="minorHAnsi" w:hAnsiTheme="minorHAnsi" w:cstheme="minorHAnsi"/>
          <w:sz w:val="20"/>
          <w:szCs w:val="20"/>
        </w:rPr>
        <w:t xml:space="preserve">art. 109 ust. 1 pkt 6 tj. </w:t>
      </w:r>
      <w:bookmarkStart w:id="8" w:name="_Hlk191466963"/>
      <w:bookmarkStart w:id="9" w:name="_Hlk191467007"/>
      <w:r w:rsidRPr="005D2547">
        <w:rPr>
          <w:rFonts w:asciiTheme="minorHAnsi" w:hAnsiTheme="minorHAnsi" w:cstheme="minorHAnsi"/>
          <w:sz w:val="20"/>
          <w:szCs w:val="20"/>
        </w:rPr>
        <w:t>nie zachodzą okoliczności, o których mowa w art. 56 ust. 2 pkt 2, 3 i 4 Ustawy Prawo zamówień publicznych (konflikt interesów) w stosunku do członków Sądu Konkursowego</w:t>
      </w:r>
      <w:bookmarkEnd w:id="8"/>
      <w:r w:rsidRPr="005D2547">
        <w:rPr>
          <w:rFonts w:asciiTheme="minorHAnsi" w:hAnsiTheme="minorHAnsi" w:cstheme="minorHAnsi"/>
          <w:sz w:val="20"/>
          <w:szCs w:val="20"/>
        </w:rPr>
        <w:t xml:space="preserve"> tj</w:t>
      </w:r>
      <w:bookmarkEnd w:id="5"/>
      <w:r w:rsidRPr="005D2547">
        <w:rPr>
          <w:rFonts w:asciiTheme="minorHAnsi" w:hAnsiTheme="minorHAnsi" w:cstheme="minorHAnsi"/>
          <w:sz w:val="20"/>
          <w:szCs w:val="20"/>
        </w:rPr>
        <w:t>.:</w:t>
      </w:r>
      <w:bookmarkEnd w:id="6"/>
    </w:p>
    <w:bookmarkEnd w:id="7"/>
    <w:bookmarkEnd w:id="9"/>
    <w:p w14:paraId="6AA36097" w14:textId="77777777" w:rsidR="00C5636E" w:rsidRPr="005D2547" w:rsidRDefault="00C5636E">
      <w:pPr>
        <w:pStyle w:val="Bezodstpw"/>
        <w:numPr>
          <w:ilvl w:val="0"/>
          <w:numId w:val="3"/>
        </w:numPr>
        <w:spacing w:line="300" w:lineRule="exact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którykolwiek z członków Sądu Konkursowego pozostaje w związku małżeńskim, w stosunku pokrewieństwa lub powinowactwa w linii prostej, pokrewieństwa lub powinowactwa w linii bocznej do drugiego stopnia, lub jest związany z tytułu przysposobienia, opieki lub kurateli albo pozostaje we wspólnym pożyciu z Uczestnikami konkursu wymienionymi w niniejszym wniosku o dopuszczenie, ich zastępcami prawnymi lub członkami organów zarządzających lub organów nadzorczych Uczestników konkursu;</w:t>
      </w:r>
    </w:p>
    <w:p w14:paraId="18BD7599" w14:textId="77777777" w:rsidR="00C5636E" w:rsidRPr="005D2547" w:rsidRDefault="00C5636E">
      <w:pPr>
        <w:pStyle w:val="Bezodstpw"/>
        <w:numPr>
          <w:ilvl w:val="0"/>
          <w:numId w:val="3"/>
        </w:numPr>
        <w:spacing w:line="300" w:lineRule="exact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którykolwiek z członków Sądu Konkursowego w okresie 3 lat przed wszczęciem postępowania o udzielenie zamówienia pozostawał w stosunku pracy lub zlecenia z Uczestnikami konkursu wymienionymi w niniejszym wniosku o dopuszczenie, otrzymywały od tych Uczestników wynagrodzenie z innego tytułu lub był członkiem organów zarządzających lub organów nadzorczych Uczestników;</w:t>
      </w:r>
    </w:p>
    <w:p w14:paraId="375521E9" w14:textId="77777777" w:rsidR="00C5636E" w:rsidRPr="005D2547" w:rsidRDefault="00C5636E">
      <w:pPr>
        <w:pStyle w:val="Bezodstpw"/>
        <w:numPr>
          <w:ilvl w:val="0"/>
          <w:numId w:val="3"/>
        </w:numPr>
        <w:spacing w:line="300" w:lineRule="exact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którykolwiek z członków Sądu Konkursowego nie pozostaje z Uczestnikami konkursu wymienionymi w niniejszym wniosku o dopuszczenie w takim stosunku prawnym lub faktycznym, że istnieje uzasadniona wątpliwość co do jego bezstronności lub niezależności w związku z Konkursem z uwagi na posiadanie bezpośredniego lub pośredniego interesu finansowego, ekonomicznego lub osobistego w określonym rozstrzygnięcia Konkursu.</w:t>
      </w:r>
    </w:p>
    <w:p w14:paraId="5802AB61" w14:textId="688C1599" w:rsidR="00C5636E" w:rsidRPr="005D2547" w:rsidRDefault="00B15446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s</w:t>
      </w:r>
    </w:p>
    <w:p w14:paraId="797589DE" w14:textId="3E3362F5" w:rsidR="00C5636E" w:rsidRPr="005D2547" w:rsidRDefault="00C5636E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10" w:name="_Hlk191468192"/>
      <w:r w:rsidRPr="005D2547">
        <w:rPr>
          <w:rFonts w:asciiTheme="minorHAnsi" w:hAnsiTheme="minorHAnsi" w:cstheme="minorHAnsi"/>
          <w:sz w:val="20"/>
          <w:szCs w:val="20"/>
        </w:rPr>
        <w:lastRenderedPageBreak/>
        <w:t xml:space="preserve">Ponadto, oświadczam, że w przypadku wystąpienia przesłanki wykluczenia, o której </w:t>
      </w:r>
      <w:bookmarkStart w:id="11" w:name="_Hlk192839128"/>
      <w:r w:rsidRPr="005D2547">
        <w:rPr>
          <w:rFonts w:asciiTheme="minorHAnsi" w:hAnsiTheme="minorHAnsi" w:cstheme="minorHAnsi"/>
          <w:sz w:val="20"/>
          <w:szCs w:val="20"/>
        </w:rPr>
        <w:t xml:space="preserve">mowa </w:t>
      </w:r>
      <w:bookmarkStart w:id="12" w:name="_Hlk191467730"/>
      <w:r w:rsidRPr="005D2547">
        <w:rPr>
          <w:rFonts w:asciiTheme="minorHAnsi" w:hAnsiTheme="minorHAnsi" w:cstheme="minorHAnsi"/>
          <w:sz w:val="20"/>
          <w:szCs w:val="20"/>
        </w:rPr>
        <w:t xml:space="preserve">w art. 108 ust. 1 pkt 1, 2 i 5 lub art. 109 ust. 1 </w:t>
      </w:r>
      <w:r w:rsidRPr="00610E85">
        <w:rPr>
          <w:rFonts w:asciiTheme="minorHAnsi" w:hAnsiTheme="minorHAnsi" w:cstheme="minorHAnsi"/>
          <w:sz w:val="20"/>
          <w:szCs w:val="20"/>
        </w:rPr>
        <w:t xml:space="preserve">pkt </w:t>
      </w:r>
      <w:r w:rsidR="00981C07" w:rsidRPr="00610E85">
        <w:rPr>
          <w:rFonts w:asciiTheme="minorHAnsi" w:hAnsiTheme="minorHAnsi" w:cstheme="minorHAnsi"/>
          <w:sz w:val="20"/>
          <w:szCs w:val="20"/>
        </w:rPr>
        <w:t>4</w:t>
      </w:r>
      <w:r w:rsidRPr="00610E85">
        <w:rPr>
          <w:rFonts w:asciiTheme="minorHAnsi" w:hAnsiTheme="minorHAnsi" w:cstheme="minorHAnsi"/>
          <w:sz w:val="20"/>
          <w:szCs w:val="20"/>
        </w:rPr>
        <w:t>‒5</w:t>
      </w:r>
      <w:r w:rsidRPr="005D2547">
        <w:rPr>
          <w:rFonts w:asciiTheme="minorHAnsi" w:hAnsiTheme="minorHAnsi" w:cstheme="minorHAnsi"/>
          <w:sz w:val="20"/>
          <w:szCs w:val="20"/>
        </w:rPr>
        <w:t xml:space="preserve"> i 7‒10 </w:t>
      </w:r>
      <w:bookmarkEnd w:id="12"/>
      <w:r w:rsidRPr="005D2547">
        <w:rPr>
          <w:rFonts w:asciiTheme="minorHAnsi" w:hAnsiTheme="minorHAnsi" w:cstheme="minorHAnsi"/>
          <w:sz w:val="20"/>
          <w:szCs w:val="20"/>
        </w:rPr>
        <w:t xml:space="preserve">w stosunku do Uczestnika konkursu samodzielnie biorącego udział w Konkursie* / któregokolwiek z Uczestników wspólnie biorących udział w Konkursie* / podmiotu udostepniającego zasoby*, zobowiązuję się do złożenia oddzielnego oświadczenia, ze wskazaniem przesłanki wykluczenia wskazanej wyżej oraz do udowodnienia Zamawiającemu, poprzez złożenie odpowiednich dokumentów, że spełniłem łącznie następujące przesłanki: </w:t>
      </w:r>
    </w:p>
    <w:bookmarkEnd w:id="10"/>
    <w:bookmarkEnd w:id="11"/>
    <w:p w14:paraId="2D36FD7D" w14:textId="77777777" w:rsidR="00C5636E" w:rsidRPr="005D2547" w:rsidRDefault="00C5636E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 xml:space="preserve">naprawiłem lub zobowiązałem się do naprawienia szkody wyrządzonej przestępstwem, wykroczeniem lub moim nieprawidłowym postępowaniem, w tym poprzez zadośćuczynienie pieniężne; </w:t>
      </w:r>
    </w:p>
    <w:p w14:paraId="31A7775B" w14:textId="77777777" w:rsidR="00C5636E" w:rsidRPr="005D2547" w:rsidRDefault="00C5636E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wyczerpująco wyjaśniłem fakty i okoliczności związane z przestępstwem, wykroczeniem lub moim nieprawidłowym postępowaniem oraz spowodowanymi przeze mnie szkodami, aktywnie współpracując odpowiednio z właściwymi organami, w tym organami ścigania, lub zamawiającym;</w:t>
      </w:r>
    </w:p>
    <w:p w14:paraId="009ABAD3" w14:textId="77777777" w:rsidR="00C5636E" w:rsidRPr="005D2547" w:rsidRDefault="00C5636E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 xml:space="preserve">podjąłem konkretne środki techniczne, organizacyjne i kadrowe, odpowiednie dla zapobiegania dalszym przestępstwom, wykroczeniom lub nieprawidłowemu postępowaniu, w szczególności: </w:t>
      </w:r>
    </w:p>
    <w:p w14:paraId="4AFDDF2F" w14:textId="77777777" w:rsidR="00C5636E" w:rsidRPr="005D2547" w:rsidRDefault="00C5636E">
      <w:pPr>
        <w:pStyle w:val="Bezodstpw"/>
        <w:numPr>
          <w:ilvl w:val="0"/>
          <w:numId w:val="5"/>
        </w:numPr>
        <w:spacing w:line="300" w:lineRule="exact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zerwałem wszelkie powiązania z osobami lub podmiotami odpowiedzialnymi za nieprawidłowe postępowanie,</w:t>
      </w:r>
    </w:p>
    <w:p w14:paraId="0867E033" w14:textId="77777777" w:rsidR="00C5636E" w:rsidRPr="005D2547" w:rsidRDefault="00C5636E">
      <w:pPr>
        <w:pStyle w:val="Bezodstpw"/>
        <w:numPr>
          <w:ilvl w:val="0"/>
          <w:numId w:val="5"/>
        </w:numPr>
        <w:spacing w:line="300" w:lineRule="exact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 xml:space="preserve">zreorganizowałem personel, </w:t>
      </w:r>
    </w:p>
    <w:p w14:paraId="1410C678" w14:textId="77777777" w:rsidR="00C5636E" w:rsidRPr="005D2547" w:rsidRDefault="00C5636E">
      <w:pPr>
        <w:pStyle w:val="Bezodstpw"/>
        <w:numPr>
          <w:ilvl w:val="0"/>
          <w:numId w:val="5"/>
        </w:numPr>
        <w:spacing w:line="300" w:lineRule="exact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 xml:space="preserve">wdrożyłem system sprawozdawczości i kontroli, </w:t>
      </w:r>
    </w:p>
    <w:p w14:paraId="629A9713" w14:textId="77777777" w:rsidR="00C5636E" w:rsidRPr="005D2547" w:rsidRDefault="00C5636E">
      <w:pPr>
        <w:pStyle w:val="Bezodstpw"/>
        <w:numPr>
          <w:ilvl w:val="0"/>
          <w:numId w:val="5"/>
        </w:numPr>
        <w:spacing w:line="300" w:lineRule="exact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 xml:space="preserve">utworzyłem struktury audytu wewnętrznego do monitorowania przestrzegania przepisów, wewnętrznych regulacji lub standardów, </w:t>
      </w:r>
    </w:p>
    <w:p w14:paraId="5FA2978E" w14:textId="77777777" w:rsidR="00C5636E" w:rsidRPr="005D2547" w:rsidRDefault="00C5636E">
      <w:pPr>
        <w:pStyle w:val="Bezodstpw"/>
        <w:numPr>
          <w:ilvl w:val="0"/>
          <w:numId w:val="5"/>
        </w:numPr>
        <w:spacing w:line="300" w:lineRule="exact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wprowadziłem wewnętrzne regulacje dotyczące odpowiedzialności i odszkodowań za nieprzestrzeganie przepisów, wewnętrznych regulacji lub standardów.</w:t>
      </w:r>
    </w:p>
    <w:p w14:paraId="7B9D12C0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3E54CBB" w14:textId="77777777" w:rsidR="00C5636E" w:rsidRPr="005D2547" w:rsidRDefault="00C5636E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Uczestnik konkursu samodzielnie biorący udział w Konkursie* / każdy z Uczestników wspólnie biorących udział w Konkursie* / podmiot udostępniający zasoby* nie podlega wykluczeniu z udziału w Konkursie na podstawie art. 7 ust. 1 ustawy z dnia 13 kwietnia 2022 r. o szczególnych rozwiązaniach w zakresie przeciwdziałania wspieraniu agresji na Ukrainę oraz służących ochronie bezpieczeństwa narodowego.</w:t>
      </w:r>
    </w:p>
    <w:p w14:paraId="1EBD7AE0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61FAE27" w14:textId="77777777" w:rsidR="00C5636E" w:rsidRPr="005D2547" w:rsidRDefault="00C5636E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Uczestnik konkursu samodzielnie biorący udział w Konkursie* / każdy z Uczestników wspólnie biorących udział w Konkursie* / podmiot udostępniający zasoby* nie podlega wykluczeniu z udziału w Konkursie na podstawie art. 5k ust. 1 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</w:p>
    <w:p w14:paraId="6868F2A5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D319409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208ECEC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D2547">
        <w:rPr>
          <w:rFonts w:asciiTheme="minorHAnsi" w:hAnsiTheme="minorHAnsi" w:cstheme="minorHAnsi"/>
          <w:b/>
          <w:bCs/>
          <w:sz w:val="20"/>
          <w:szCs w:val="20"/>
        </w:rPr>
        <w:t xml:space="preserve">* </w:t>
      </w:r>
      <w:r w:rsidRPr="005D2547">
        <w:rPr>
          <w:rFonts w:asciiTheme="minorHAnsi" w:hAnsiTheme="minorHAnsi" w:cstheme="minorHAnsi"/>
          <w:bCs/>
          <w:i/>
          <w:iCs/>
          <w:sz w:val="20"/>
          <w:szCs w:val="20"/>
        </w:rPr>
        <w:t>Niepotrzebne skreślić</w:t>
      </w:r>
    </w:p>
    <w:p w14:paraId="7B75D06E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1C9FCBA" w14:textId="714853F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D2547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Jednocześnie oświadczam/y, że w odniesieniu do przesłanki wykluczenia, o której mowa w art. 108 ust. 1 pkt. 5 Ustawy z dnia 11 września 2019 r. Prawo zamówień publicznych reprezentowany przeze mnie podmiot/y: </w:t>
      </w:r>
    </w:p>
    <w:p w14:paraId="6CF153A5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122C653" w14:textId="77777777" w:rsidR="00C5636E" w:rsidRPr="005D2547" w:rsidRDefault="00C5636E" w:rsidP="00C5636E">
      <w:pPr>
        <w:pStyle w:val="Akapitzlist"/>
        <w:spacing w:line="300" w:lineRule="exact"/>
        <w:ind w:hanging="1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D2547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4DB42" wp14:editId="706C3E34">
                <wp:simplePos x="0" y="0"/>
                <wp:positionH relativeFrom="column">
                  <wp:posOffset>46264</wp:posOffset>
                </wp:positionH>
                <wp:positionV relativeFrom="paragraph">
                  <wp:posOffset>53340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FB533" id="Prostokąt 3" o:spid="_x0000_s1026" style="position:absolute;margin-left:3.65pt;margin-top:4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" strokeweight="2.5pt">
                <v:shadow color="#868686"/>
              </v:rect>
            </w:pict>
          </mc:Fallback>
        </mc:AlternateContent>
      </w:r>
      <w:r w:rsidRPr="005D2547">
        <w:rPr>
          <w:rFonts w:asciiTheme="minorHAnsi" w:hAnsiTheme="minorHAnsi" w:cstheme="minorHAnsi"/>
          <w:b/>
          <w:bCs/>
          <w:noProof/>
          <w:sz w:val="20"/>
          <w:szCs w:val="20"/>
        </w:rPr>
        <w:t>NIE NALEŻY DO ŻADNEJ GRUPY KAPITAŁOWEJ</w:t>
      </w:r>
      <w:r w:rsidRPr="005D2547">
        <w:rPr>
          <w:rFonts w:asciiTheme="minorHAnsi" w:hAnsiTheme="minorHAnsi" w:cstheme="minorHAnsi"/>
          <w:b/>
          <w:bCs/>
          <w:sz w:val="20"/>
          <w:szCs w:val="20"/>
        </w:rPr>
        <w:t xml:space="preserve"> * </w:t>
      </w:r>
      <w:r w:rsidRPr="005D2547">
        <w:rPr>
          <w:rFonts w:asciiTheme="minorHAnsi" w:hAnsiTheme="minorHAnsi" w:cstheme="minorHAnsi"/>
          <w:sz w:val="20"/>
          <w:szCs w:val="20"/>
        </w:rPr>
        <w:t>w rozumieniu ustawy z dnia 16 lutego 2007 r. o ochronie konkurencji i konsumentów (</w:t>
      </w:r>
      <w:proofErr w:type="spellStart"/>
      <w:r w:rsidRPr="005D2547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5D2547">
        <w:rPr>
          <w:rFonts w:asciiTheme="minorHAnsi" w:hAnsiTheme="minorHAnsi" w:cstheme="minorHAnsi"/>
          <w:sz w:val="20"/>
          <w:szCs w:val="20"/>
        </w:rPr>
        <w:t>. Dz. 2021 poz. 275 z ze zm.).</w:t>
      </w:r>
    </w:p>
    <w:p w14:paraId="2E1F087D" w14:textId="77777777" w:rsidR="00C5636E" w:rsidRPr="005D2547" w:rsidRDefault="00C5636E" w:rsidP="00C5636E">
      <w:pPr>
        <w:pStyle w:val="Akapitzlist"/>
        <w:spacing w:line="300" w:lineRule="exact"/>
        <w:ind w:left="0" w:firstLine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7956EF0" w14:textId="77777777" w:rsidR="00C5636E" w:rsidRPr="005D2547" w:rsidRDefault="00C5636E" w:rsidP="00C5636E">
      <w:pPr>
        <w:pStyle w:val="Bezodstpw"/>
        <w:spacing w:line="30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9B38D2" wp14:editId="74DF815D">
                <wp:simplePos x="0" y="0"/>
                <wp:positionH relativeFrom="column">
                  <wp:posOffset>45720</wp:posOffset>
                </wp:positionH>
                <wp:positionV relativeFrom="paragraph">
                  <wp:posOffset>15059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EA7259" id="Prostokąt 4" o:spid="_x0000_s1026" style="position:absolute;margin-left:3.6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KWA62jZAAAA&#10;BQEAAA8AAAAAAAAAAAAAAAAAaAQAAGRycy9kb3ducmV2LnhtbFBLBQYAAAAABAAEAPMAAABuBQAA&#10;AAA=&#10;" strokeweight="2.5pt">
                <v:shadow color="#868686"/>
              </v:rect>
            </w:pict>
          </mc:Fallback>
        </mc:AlternateContent>
      </w:r>
      <w:r w:rsidRPr="005D2547">
        <w:rPr>
          <w:rFonts w:asciiTheme="minorHAnsi" w:hAnsiTheme="minorHAnsi" w:cstheme="minorHAnsi"/>
          <w:b/>
          <w:bCs/>
          <w:sz w:val="20"/>
          <w:szCs w:val="20"/>
        </w:rPr>
        <w:t>NALEŻY DO GRUPY KAPITAŁOWEJ</w:t>
      </w:r>
      <w:r w:rsidRPr="005D2547">
        <w:rPr>
          <w:rFonts w:asciiTheme="minorHAnsi" w:hAnsiTheme="minorHAnsi" w:cstheme="minorHAnsi"/>
          <w:sz w:val="20"/>
          <w:szCs w:val="20"/>
        </w:rPr>
        <w:t xml:space="preserve"> </w:t>
      </w:r>
      <w:r w:rsidRPr="005D2547">
        <w:rPr>
          <w:rFonts w:asciiTheme="minorHAnsi" w:hAnsiTheme="minorHAnsi" w:cstheme="minorHAnsi"/>
          <w:b/>
          <w:bCs/>
          <w:sz w:val="20"/>
          <w:szCs w:val="20"/>
        </w:rPr>
        <w:t xml:space="preserve">* </w:t>
      </w:r>
      <w:r w:rsidRPr="005D2547">
        <w:rPr>
          <w:rFonts w:asciiTheme="minorHAnsi" w:hAnsiTheme="minorHAnsi" w:cstheme="minorHAnsi"/>
          <w:sz w:val="20"/>
          <w:szCs w:val="20"/>
        </w:rPr>
        <w:t>w rozumieniu ustawy z dnia 16 lutego 2007 r. o ochronie konkurencji i konsumentów (</w:t>
      </w:r>
      <w:proofErr w:type="spellStart"/>
      <w:r w:rsidRPr="005D2547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5D2547">
        <w:rPr>
          <w:rFonts w:asciiTheme="minorHAnsi" w:hAnsiTheme="minorHAnsi" w:cstheme="minorHAnsi"/>
          <w:sz w:val="20"/>
          <w:szCs w:val="20"/>
        </w:rPr>
        <w:t xml:space="preserve">. Dz. 2021 poz. 275 z ze zm.) </w:t>
      </w:r>
      <w:r w:rsidRPr="005D2547">
        <w:rPr>
          <w:rFonts w:asciiTheme="minorHAnsi" w:hAnsiTheme="minorHAnsi" w:cstheme="minorHAnsi"/>
          <w:b/>
          <w:bCs/>
          <w:sz w:val="20"/>
          <w:szCs w:val="20"/>
        </w:rPr>
        <w:t>w skład której wchodzą</w:t>
      </w:r>
      <w:r w:rsidRPr="005D2547">
        <w:rPr>
          <w:rFonts w:asciiTheme="minorHAnsi" w:hAnsiTheme="minorHAnsi" w:cstheme="minorHAnsi"/>
          <w:sz w:val="20"/>
          <w:szCs w:val="20"/>
        </w:rPr>
        <w:t>:</w:t>
      </w:r>
    </w:p>
    <w:p w14:paraId="3ACDD620" w14:textId="77777777" w:rsidR="00C5636E" w:rsidRPr="005D2547" w:rsidRDefault="00C5636E">
      <w:pPr>
        <w:pStyle w:val="Bezodstpw"/>
        <w:numPr>
          <w:ilvl w:val="0"/>
          <w:numId w:val="7"/>
        </w:numPr>
        <w:spacing w:line="300" w:lineRule="exact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059C5F46" w14:textId="77777777" w:rsidR="00C5636E" w:rsidRPr="005D2547" w:rsidRDefault="00C5636E">
      <w:pPr>
        <w:pStyle w:val="Bezodstpw"/>
        <w:numPr>
          <w:ilvl w:val="0"/>
          <w:numId w:val="7"/>
        </w:numPr>
        <w:spacing w:line="300" w:lineRule="exact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5AFFA525" w14:textId="77777777" w:rsidR="00C5636E" w:rsidRPr="005D2547" w:rsidRDefault="00C5636E">
      <w:pPr>
        <w:pStyle w:val="Bezodstpw"/>
        <w:numPr>
          <w:ilvl w:val="0"/>
          <w:numId w:val="7"/>
        </w:numPr>
        <w:spacing w:line="300" w:lineRule="exact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1C6F566F" w14:textId="77777777" w:rsidR="00C5636E" w:rsidRPr="005D2547" w:rsidRDefault="00C5636E">
      <w:pPr>
        <w:pStyle w:val="Bezodstpw"/>
        <w:numPr>
          <w:ilvl w:val="0"/>
          <w:numId w:val="7"/>
        </w:numPr>
        <w:spacing w:line="300" w:lineRule="exact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76539991" w14:textId="77777777" w:rsidR="00C5636E" w:rsidRPr="005D2547" w:rsidRDefault="00C5636E" w:rsidP="00C5636E">
      <w:pPr>
        <w:pStyle w:val="Bezodstpw"/>
        <w:spacing w:line="30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sz w:val="20"/>
          <w:szCs w:val="20"/>
        </w:rPr>
        <w:t>(</w:t>
      </w:r>
      <w:r w:rsidRPr="005D2547">
        <w:rPr>
          <w:rFonts w:asciiTheme="minorHAnsi" w:hAnsiTheme="minorHAnsi" w:cstheme="minorHAnsi"/>
          <w:i/>
          <w:iCs/>
          <w:sz w:val="20"/>
          <w:szCs w:val="20"/>
        </w:rPr>
        <w:t>Wymienić wszystkie podmioty z grupy kapitałowej w tym podmiot będący Uczestnikiem konkursu lub podmiotem udostepniającym zasoby</w:t>
      </w:r>
      <w:r w:rsidRPr="005D2547">
        <w:rPr>
          <w:rFonts w:asciiTheme="minorHAnsi" w:hAnsiTheme="minorHAnsi" w:cstheme="minorHAnsi"/>
          <w:sz w:val="20"/>
          <w:szCs w:val="20"/>
        </w:rPr>
        <w:t>)</w:t>
      </w:r>
    </w:p>
    <w:p w14:paraId="00374731" w14:textId="77777777" w:rsidR="00C5636E" w:rsidRPr="005D2547" w:rsidRDefault="00C5636E" w:rsidP="00C5636E">
      <w:pPr>
        <w:pStyle w:val="Bezodstpw"/>
        <w:spacing w:line="30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14:paraId="63B2CB7C" w14:textId="77777777" w:rsidR="00C5636E" w:rsidRPr="005D2547" w:rsidRDefault="00C5636E" w:rsidP="00C5636E">
      <w:pPr>
        <w:jc w:val="both"/>
        <w:rPr>
          <w:rFonts w:asciiTheme="minorHAnsi" w:hAnsiTheme="minorHAnsi" w:cstheme="minorHAnsi"/>
          <w:sz w:val="20"/>
          <w:szCs w:val="20"/>
        </w:rPr>
      </w:pPr>
      <w:r w:rsidRPr="005D2547">
        <w:rPr>
          <w:rFonts w:asciiTheme="minorHAnsi" w:hAnsiTheme="minorHAnsi" w:cstheme="minorHAnsi"/>
          <w:b/>
          <w:bCs/>
          <w:sz w:val="20"/>
          <w:szCs w:val="20"/>
        </w:rPr>
        <w:t xml:space="preserve">* </w:t>
      </w:r>
      <w:r w:rsidRPr="005D2547">
        <w:rPr>
          <w:rFonts w:asciiTheme="minorHAnsi" w:hAnsiTheme="minorHAnsi" w:cstheme="minorHAnsi"/>
          <w:i/>
          <w:iCs/>
          <w:sz w:val="20"/>
          <w:szCs w:val="20"/>
        </w:rPr>
        <w:t>Zaznaczyć odpowiednie krzyżykiem i wypełnić w przypadku przynależności do grupy kapitałowej</w:t>
      </w:r>
      <w:r w:rsidRPr="005D2547">
        <w:rPr>
          <w:rFonts w:asciiTheme="minorHAnsi" w:hAnsiTheme="minorHAnsi" w:cstheme="minorHAnsi"/>
          <w:sz w:val="20"/>
          <w:szCs w:val="20"/>
        </w:rPr>
        <w:t>.</w:t>
      </w:r>
    </w:p>
    <w:p w14:paraId="5D354616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FCEB3C0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7D2ACF6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842158A" w14:textId="77777777" w:rsidR="00C5636E" w:rsidRPr="005D2547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A40FD23" w14:textId="77777777" w:rsidR="00C5636E" w:rsidRPr="00C5636E" w:rsidRDefault="00C5636E" w:rsidP="00C5636E">
      <w:pPr>
        <w:pStyle w:val="Bezodstpw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bookmarkStart w:id="13" w:name="_Hlk82466154"/>
      <w:r w:rsidRPr="005D2547">
        <w:rPr>
          <w:rFonts w:asciiTheme="minorHAnsi" w:hAnsiTheme="minorHAnsi" w:cstheme="minorHAnsi"/>
          <w:b/>
          <w:bCs/>
          <w:i/>
          <w:iCs/>
          <w:sz w:val="20"/>
          <w:szCs w:val="20"/>
        </w:rPr>
        <w:t>- - - WYMAGANY KWALIFIKOWANY PODPIS ELEKTRONICZNY - - -</w:t>
      </w:r>
      <w:bookmarkEnd w:id="13"/>
    </w:p>
    <w:p w14:paraId="5A3C15C9" w14:textId="77777777" w:rsidR="00C5636E" w:rsidRPr="00C5636E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E1C9357" w14:textId="77777777" w:rsidR="00C5636E" w:rsidRPr="00C5636E" w:rsidRDefault="00C5636E" w:rsidP="00C5636E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94D49D9" w14:textId="77777777" w:rsidR="00C5636E" w:rsidRPr="00C5636E" w:rsidRDefault="00C5636E" w:rsidP="00C5636E">
      <w:pPr>
        <w:pStyle w:val="Bezodstpw"/>
        <w:spacing w:line="300" w:lineRule="exact"/>
        <w:ind w:left="360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6516CA1E" w14:textId="77777777" w:rsidR="00C5636E" w:rsidRPr="00C5636E" w:rsidRDefault="00C5636E" w:rsidP="00C5636E">
      <w:pPr>
        <w:pStyle w:val="Bezodstpw"/>
        <w:spacing w:line="300" w:lineRule="exact"/>
        <w:ind w:left="360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35AC8810" w14:textId="33983A90" w:rsidR="00446801" w:rsidRPr="00C5636E" w:rsidRDefault="00446801" w:rsidP="00C5636E">
      <w:pPr>
        <w:rPr>
          <w:rFonts w:asciiTheme="minorHAnsi" w:eastAsia="Calibri" w:hAnsiTheme="minorHAnsi" w:cstheme="minorHAnsi"/>
          <w:sz w:val="20"/>
          <w:szCs w:val="20"/>
        </w:rPr>
      </w:pPr>
    </w:p>
    <w:sectPr w:rsidR="00446801" w:rsidRPr="00C5636E" w:rsidSect="003D5F9E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985" w:right="1701" w:bottom="1985" w:left="1985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BECA9" w14:textId="77777777" w:rsidR="008554BC" w:rsidRDefault="008554BC">
      <w:pPr>
        <w:spacing w:line="240" w:lineRule="auto"/>
      </w:pPr>
      <w:r>
        <w:separator/>
      </w:r>
    </w:p>
  </w:endnote>
  <w:endnote w:type="continuationSeparator" w:id="0">
    <w:p w14:paraId="7B5C2BD1" w14:textId="77777777" w:rsidR="008554BC" w:rsidRDefault="008554BC">
      <w:pPr>
        <w:spacing w:line="240" w:lineRule="auto"/>
      </w:pPr>
      <w:r>
        <w:continuationSeparator/>
      </w:r>
    </w:p>
  </w:endnote>
  <w:endnote w:type="continuationNotice" w:id="1">
    <w:p w14:paraId="0A409311" w14:textId="77777777" w:rsidR="008554BC" w:rsidRDefault="008554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Linotype-Roman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Segoe UI Symbol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95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994DD" w14:textId="77777777" w:rsidR="008A6975" w:rsidRPr="00E52F18" w:rsidRDefault="008A6975" w:rsidP="008A6975">
    <w:pPr>
      <w:rPr>
        <w:rFonts w:ascii="Calibri" w:hAnsi="Calibri" w:cs="Calibri"/>
        <w:kern w:val="2"/>
        <w:sz w:val="16"/>
        <w:szCs w:val="16"/>
      </w:rPr>
    </w:pPr>
  </w:p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C27DBF" w:rsidRPr="00E52F18" w14:paraId="44E39533" w14:textId="77777777" w:rsidTr="009E0843">
      <w:tc>
        <w:tcPr>
          <w:tcW w:w="4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070D1ED" w14:textId="0D3F2CDC" w:rsidR="008A6975" w:rsidRPr="00E52F18" w:rsidRDefault="00F12543" w:rsidP="008A6975">
          <w:pPr>
            <w:pStyle w:val="Stopka"/>
            <w:ind w:right="-2"/>
            <w:rPr>
              <w:rFonts w:cs="Calibri"/>
              <w:color w:val="595959"/>
              <w:kern w:val="0"/>
              <w:sz w:val="16"/>
              <w:szCs w:val="16"/>
              <w:lang w:eastAsia="en-US"/>
            </w:rPr>
          </w:pPr>
          <w:r>
            <w:rPr>
              <w:rFonts w:cs="Calibri"/>
              <w:color w:val="595959"/>
              <w:kern w:val="0"/>
              <w:sz w:val="16"/>
              <w:szCs w:val="16"/>
              <w:lang w:eastAsia="en-US"/>
            </w:rPr>
            <w:t>RATUSZ MIEJSKI W OŚWIĘCIMIU</w:t>
          </w:r>
        </w:p>
      </w:tc>
      <w:tc>
        <w:tcPr>
          <w:tcW w:w="310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33263AB" w14:textId="77777777" w:rsidR="008A6975" w:rsidRPr="00E52F18" w:rsidRDefault="00066FA6" w:rsidP="008A6975">
          <w:pPr>
            <w:pStyle w:val="Stopka"/>
            <w:ind w:right="-2"/>
            <w:jc w:val="center"/>
            <w:rPr>
              <w:rFonts w:cs="Calibri"/>
              <w:color w:val="595959"/>
              <w:kern w:val="2"/>
              <w:sz w:val="16"/>
              <w:szCs w:val="16"/>
            </w:rPr>
          </w:pPr>
          <w:r w:rsidRPr="00E52F18">
            <w:rPr>
              <w:rFonts w:cs="Calibri"/>
              <w:color w:val="595959"/>
              <w:sz w:val="16"/>
              <w:szCs w:val="16"/>
            </w:rPr>
            <w:fldChar w:fldCharType="begin"/>
          </w:r>
          <w:r w:rsidR="008A6975" w:rsidRPr="00E52F18">
            <w:rPr>
              <w:rFonts w:cs="Calibri"/>
              <w:color w:val="595959"/>
              <w:sz w:val="16"/>
              <w:szCs w:val="16"/>
            </w:rPr>
            <w:instrText>PAGE   \* MERGEFORMAT</w:instrText>
          </w:r>
          <w:r w:rsidRPr="00E52F18">
            <w:rPr>
              <w:rFonts w:cs="Calibri"/>
              <w:color w:val="595959"/>
              <w:sz w:val="16"/>
              <w:szCs w:val="16"/>
            </w:rPr>
            <w:fldChar w:fldCharType="separate"/>
          </w:r>
          <w:r w:rsidR="005E1AFF">
            <w:rPr>
              <w:rFonts w:cs="Calibri"/>
              <w:noProof/>
              <w:color w:val="595959"/>
              <w:sz w:val="16"/>
              <w:szCs w:val="16"/>
            </w:rPr>
            <w:t>32</w:t>
          </w:r>
          <w:r w:rsidRPr="00E52F18">
            <w:rPr>
              <w:rFonts w:cs="Calibri"/>
              <w:color w:val="595959"/>
              <w:sz w:val="16"/>
              <w:szCs w:val="16"/>
            </w:rPr>
            <w:fldChar w:fldCharType="end"/>
          </w:r>
        </w:p>
      </w:tc>
      <w:tc>
        <w:tcPr>
          <w:tcW w:w="408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F26402F" w14:textId="3D36FA8F" w:rsidR="008A6975" w:rsidRPr="00E52F18" w:rsidRDefault="008A6975" w:rsidP="008A6975">
          <w:pPr>
            <w:pStyle w:val="Nagwek"/>
            <w:tabs>
              <w:tab w:val="center" w:pos="1873"/>
              <w:tab w:val="right" w:pos="3747"/>
            </w:tabs>
            <w:jc w:val="right"/>
            <w:rPr>
              <w:rFonts w:cs="Calibri"/>
              <w:b/>
              <w:sz w:val="16"/>
              <w:szCs w:val="16"/>
            </w:rPr>
          </w:pPr>
          <w:r w:rsidRPr="00E52F18">
            <w:rPr>
              <w:rFonts w:cs="Calibri"/>
              <w:b/>
              <w:sz w:val="16"/>
              <w:szCs w:val="16"/>
            </w:rPr>
            <w:t>ZAŁĄCZNIK F</w:t>
          </w:r>
          <w:r w:rsidR="00F12543">
            <w:rPr>
              <w:rFonts w:cs="Calibri"/>
              <w:b/>
              <w:sz w:val="16"/>
              <w:szCs w:val="16"/>
            </w:rPr>
            <w:t>0</w:t>
          </w:r>
          <w:r w:rsidR="00C5636E">
            <w:rPr>
              <w:rFonts w:cs="Calibri"/>
              <w:b/>
              <w:sz w:val="16"/>
              <w:szCs w:val="16"/>
            </w:rPr>
            <w:t>3b</w:t>
          </w:r>
          <w:r w:rsidRPr="00E52F18">
            <w:rPr>
              <w:rFonts w:cs="Calibri"/>
              <w:b/>
              <w:sz w:val="16"/>
              <w:szCs w:val="16"/>
            </w:rPr>
            <w:t xml:space="preserve"> DO REGULAMINU KONKURSU</w:t>
          </w:r>
        </w:p>
        <w:p w14:paraId="4979133B" w14:textId="1B24A9A0" w:rsidR="008A6975" w:rsidRPr="00922559" w:rsidRDefault="00B15446" w:rsidP="008A6975">
          <w:pPr>
            <w:pStyle w:val="Nagwek"/>
            <w:tabs>
              <w:tab w:val="center" w:pos="1873"/>
              <w:tab w:val="right" w:pos="3747"/>
            </w:tabs>
            <w:jc w:val="right"/>
            <w:rPr>
              <w:rFonts w:cs="Calibri"/>
              <w:sz w:val="16"/>
              <w:szCs w:val="16"/>
            </w:rPr>
          </w:pPr>
          <w:r w:rsidRPr="00B15446">
            <w:rPr>
              <w:rFonts w:cs="Calibri"/>
              <w:sz w:val="16"/>
              <w:szCs w:val="16"/>
            </w:rPr>
            <w:t>OŚWIADCZENIE UCZESTNIKA KONKURSU O NIEPODLEGANIU WYKLUCZENIU</w:t>
          </w:r>
        </w:p>
      </w:tc>
    </w:tr>
  </w:tbl>
  <w:p w14:paraId="69DFAC67" w14:textId="77777777" w:rsidR="008A6975" w:rsidRDefault="008A6975" w:rsidP="008A6975">
    <w:pPr>
      <w:rPr>
        <w:rFonts w:ascii="Calibri" w:hAnsi="Calibri" w:cs="Calibri"/>
        <w:kern w:val="2"/>
        <w:sz w:val="16"/>
        <w:szCs w:val="16"/>
        <w:lang w:eastAsia="en-US"/>
      </w:rPr>
    </w:pPr>
  </w:p>
  <w:p w14:paraId="44E5D451" w14:textId="77777777" w:rsidR="00C64C7B" w:rsidRPr="00E52F18" w:rsidRDefault="00C64C7B" w:rsidP="008A6975">
    <w:pPr>
      <w:rPr>
        <w:rFonts w:ascii="Calibri" w:hAnsi="Calibri" w:cs="Calibri"/>
        <w:kern w:val="2"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07EA7" w14:textId="77777777" w:rsidR="008554BC" w:rsidRDefault="008554BC">
      <w:pPr>
        <w:spacing w:line="240" w:lineRule="auto"/>
      </w:pPr>
      <w:r>
        <w:separator/>
      </w:r>
    </w:p>
  </w:footnote>
  <w:footnote w:type="continuationSeparator" w:id="0">
    <w:p w14:paraId="4D137197" w14:textId="77777777" w:rsidR="008554BC" w:rsidRDefault="008554BC">
      <w:pPr>
        <w:spacing w:line="240" w:lineRule="auto"/>
      </w:pPr>
      <w:r>
        <w:continuationSeparator/>
      </w:r>
    </w:p>
  </w:footnote>
  <w:footnote w:type="continuationNotice" w:id="1">
    <w:p w14:paraId="67A9B6EA" w14:textId="77777777" w:rsidR="008554BC" w:rsidRDefault="008554B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5CE1F" w14:textId="77777777" w:rsidR="00AE329E" w:rsidRDefault="00AE329E">
    <w:pPr>
      <w:pStyle w:val="Nagwek"/>
    </w:pPr>
  </w:p>
  <w:p w14:paraId="5EA9E1A5" w14:textId="77777777" w:rsidR="00B32090" w:rsidRDefault="00A51E88"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67EB0E74" wp14:editId="7FCA6AC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9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56CB0AEC" id="Rectangle 1" o:spid="_x0000_s1026" style="position:absolute;margin-left:0;margin-top:0;width:0;height:0;z-index:-251658236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A770" w14:textId="77777777" w:rsidR="00BC408A" w:rsidRDefault="00BC408A" w:rsidP="00BC408A">
    <w:pPr>
      <w:tabs>
        <w:tab w:val="left" w:pos="3133"/>
      </w:tabs>
      <w:spacing w:line="256" w:lineRule="auto"/>
    </w:pPr>
    <w:bookmarkStart w:id="14" w:name="_Hlk46230765"/>
    <w:bookmarkStart w:id="15" w:name="_Hlk46230766"/>
    <w:bookmarkStart w:id="16" w:name="_Hlk46230787"/>
    <w:bookmarkStart w:id="17" w:name="_Hlk46230788"/>
    <w:bookmarkStart w:id="18" w:name="_Hlk46230809"/>
    <w:bookmarkStart w:id="19" w:name="_Hlk46230810"/>
    <w:bookmarkStart w:id="20" w:name="_Hlk46230829"/>
    <w:bookmarkStart w:id="21" w:name="_Hlk46230830"/>
    <w:bookmarkStart w:id="22" w:name="_Hlk46230852"/>
    <w:bookmarkStart w:id="23" w:name="_Hlk46230853"/>
    <w:bookmarkStart w:id="24" w:name="_Hlk46230880"/>
    <w:bookmarkStart w:id="25" w:name="_Hlk46230881"/>
    <w:bookmarkStart w:id="26" w:name="_Hlk46230953"/>
    <w:bookmarkStart w:id="27" w:name="_Hlk46230954"/>
    <w:bookmarkStart w:id="28" w:name="_Hlk46230964"/>
    <w:bookmarkStart w:id="29" w:name="_Hlk46230965"/>
    <w:bookmarkStart w:id="30" w:name="_Hlk46230994"/>
    <w:bookmarkStart w:id="31" w:name="_Hlk46230995"/>
    <w:bookmarkStart w:id="32" w:name="_Hlk46231021"/>
    <w:bookmarkStart w:id="33" w:name="_Hlk46231022"/>
    <w:bookmarkStart w:id="34" w:name="_Hlk46231036"/>
    <w:bookmarkStart w:id="35" w:name="_Hlk46231037"/>
    <w:bookmarkStart w:id="36" w:name="_Hlk46231097"/>
    <w:bookmarkStart w:id="37" w:name="_Hlk46231098"/>
    <w:bookmarkStart w:id="38" w:name="_Hlk46231100"/>
    <w:bookmarkStart w:id="39" w:name="_Hlk46231101"/>
    <w:bookmarkStart w:id="40" w:name="_Hlk46231102"/>
    <w:bookmarkStart w:id="41" w:name="_Hlk46231103"/>
    <w:bookmarkStart w:id="42" w:name="_Hlk46231104"/>
    <w:bookmarkStart w:id="43" w:name="_Hlk46231105"/>
    <w:bookmarkStart w:id="44" w:name="_Hlk46231106"/>
    <w:bookmarkStart w:id="45" w:name="_Hlk46231107"/>
    <w:bookmarkStart w:id="46" w:name="_Hlk46231108"/>
    <w:bookmarkStart w:id="47" w:name="_Hlk46231109"/>
    <w:bookmarkStart w:id="48" w:name="_Hlk46231148"/>
    <w:bookmarkStart w:id="49" w:name="_Hlk46231149"/>
    <w:bookmarkStart w:id="50" w:name="_Hlk46231150"/>
    <w:bookmarkStart w:id="51" w:name="_Hlk46231151"/>
    <w:bookmarkStart w:id="52" w:name="_Hlk46231152"/>
    <w:bookmarkStart w:id="53" w:name="_Hlk46231153"/>
    <w:r w:rsidRPr="00767D5B">
      <w:rPr>
        <w:noProof/>
      </w:rPr>
      <w:drawing>
        <wp:anchor distT="0" distB="0" distL="114300" distR="114300" simplePos="0" relativeHeight="251661317" behindDoc="0" locked="0" layoutInCell="1" allowOverlap="1" wp14:anchorId="120011D2" wp14:editId="27B85A1E">
          <wp:simplePos x="0" y="0"/>
          <wp:positionH relativeFrom="column">
            <wp:posOffset>370205</wp:posOffset>
          </wp:positionH>
          <wp:positionV relativeFrom="paragraph">
            <wp:posOffset>-297180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Containers/UBF8T346G9.ms/WebArchiveCopyPasteTempFiles/com.microsoft.Word/WCK_LOGO-2018-1.jpg" \* MERGEFORMATINET </w:instrText>
    </w:r>
    <w:r>
      <w:fldChar w:fldCharType="separate"/>
    </w:r>
    <w:r>
      <w:fldChar w:fldCharType="end"/>
    </w:r>
    <w:r>
      <w:rPr>
        <w:noProof/>
      </w:rPr>
      <w:drawing>
        <wp:anchor distT="0" distB="0" distL="114300" distR="114300" simplePos="0" relativeHeight="251660293" behindDoc="1" locked="0" layoutInCell="1" allowOverlap="1" wp14:anchorId="6665F20C" wp14:editId="7003A0F1">
          <wp:simplePos x="0" y="0"/>
          <wp:positionH relativeFrom="column">
            <wp:posOffset>3636807</wp:posOffset>
          </wp:positionH>
          <wp:positionV relativeFrom="paragraph">
            <wp:posOffset>-364479</wp:posOffset>
          </wp:positionV>
          <wp:extent cx="1659890" cy="950595"/>
          <wp:effectExtent l="0" t="0" r="381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Containers/UBF8T346G9.ms/WebArchiveCopyPasteTempFiles/com.microsoft.Word/logo-wadowice.png" \* MERGEFORMATINET </w:instrText>
    </w:r>
    <w:r>
      <w:fldChar w:fldCharType="separate"/>
    </w:r>
    <w:r>
      <w:fldChar w:fldCharType="end"/>
    </w:r>
    <w:r>
      <w:tab/>
    </w:r>
  </w:p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bookmarkEnd w:id="53"/>
  <w:p w14:paraId="516D1C39" w14:textId="2799F4C4" w:rsidR="00BC408A" w:rsidRPr="009B22FC" w:rsidRDefault="00BC408A" w:rsidP="00BC408A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2341" behindDoc="0" locked="0" layoutInCell="1" allowOverlap="1" wp14:anchorId="56423955" wp14:editId="1ACD9022">
              <wp:simplePos x="0" y="0"/>
              <wp:positionH relativeFrom="column">
                <wp:posOffset>-33655</wp:posOffset>
              </wp:positionH>
              <wp:positionV relativeFrom="paragraph">
                <wp:posOffset>173355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E72E23" id="Łącznik prosty 41" o:spid="_x0000_s1026" style="position:absolute;z-index:2516623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65pt,13.65pt" to="414.3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" strokecolor="black [3200]" strokeweight=".5pt">
              <v:stroke joinstyle="miter"/>
            </v:line>
          </w:pict>
        </mc:Fallback>
      </mc:AlternateContent>
    </w:r>
  </w:p>
  <w:p w14:paraId="61E09ACF" w14:textId="709BE480" w:rsidR="00BC408A" w:rsidRPr="009B22FC" w:rsidRDefault="00BC408A" w:rsidP="00BC408A">
    <w:pPr>
      <w:tabs>
        <w:tab w:val="left" w:pos="2700"/>
      </w:tabs>
      <w:spacing w:line="256" w:lineRule="auto"/>
    </w:pPr>
  </w:p>
  <w:p w14:paraId="009FEAD1" w14:textId="77777777" w:rsidR="00BC408A" w:rsidRPr="00D43F3F" w:rsidRDefault="00BC408A" w:rsidP="00BC408A">
    <w:pPr>
      <w:pStyle w:val="Nagwek"/>
    </w:pPr>
  </w:p>
  <w:p w14:paraId="350B103D" w14:textId="77777777" w:rsidR="00CA42A7" w:rsidRPr="003F6F66" w:rsidRDefault="00CA42A7" w:rsidP="00CA42A7">
    <w:pPr>
      <w:tabs>
        <w:tab w:val="left" w:pos="2091"/>
      </w:tabs>
      <w:rPr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C063" w14:textId="77777777" w:rsidR="00AE329E" w:rsidRDefault="00AE329E">
    <w:pPr>
      <w:pStyle w:val="Nagwek"/>
    </w:pPr>
  </w:p>
  <w:p w14:paraId="28C5DE78" w14:textId="77777777" w:rsidR="00B32090" w:rsidRDefault="00A51E88"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08E46D0B" wp14:editId="6827C07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11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776595F8" id="Rectangle 1" o:spid="_x0000_s1026" style="position:absolute;margin-left:0;margin-top:0;width:0;height:0;z-index:-251658235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ROZDZIAŁ 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D7EFFA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eastAsia="PalatinoLinotype-Roman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00000003"/>
    <w:multiLevelType w:val="multilevel"/>
    <w:tmpl w:val="1E8895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8" w:hanging="180"/>
      </w:pPr>
    </w:lvl>
  </w:abstractNum>
  <w:abstractNum w:abstractNumId="3" w15:restartNumberingAfterBreak="0">
    <w:nsid w:val="00000004"/>
    <w:multiLevelType w:val="multilevel"/>
    <w:tmpl w:val="1030689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97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9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7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CF0AD7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7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97" w:hanging="360"/>
      </w:pPr>
      <w:rPr>
        <w:rFonts w:cs="Calibri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37" w:hanging="180"/>
      </w:pPr>
    </w:lvl>
  </w:abstractNum>
  <w:abstractNum w:abstractNumId="5" w15:restartNumberingAfterBreak="0">
    <w:nsid w:val="00000006"/>
    <w:multiLevelType w:val="multilevel"/>
    <w:tmpl w:val="D758ED7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A9EC31E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5830B4DE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1D2A534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eastAsia="Times New Roman" w:cs="Calibri"/>
        <w:b w:val="0"/>
        <w:color w:val="auto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Arial"/>
        <w:b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Arial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E1A4DCB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Verdana" w:hAnsi="Calibri" w:cs="Calibri"/>
        <w:i/>
        <w:iCs/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Verdana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Arial"/>
        <w:lang w:val="en-US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CF0ED8D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eastAsia="Verdana" w:hAnsi="Calibri" w:cs="Symbol"/>
        <w:b w:val="0"/>
        <w:bCs w:val="0"/>
        <w:i w:val="0"/>
        <w:iCs w:val="0"/>
        <w:strike w:val="0"/>
        <w:dstrike w:val="0"/>
        <w:color w:val="auto"/>
        <w:spacing w:val="0"/>
        <w:kern w:val="1"/>
        <w:sz w:val="20"/>
        <w:szCs w:val="20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0" w:hanging="360"/>
      </w:pPr>
      <w:rPr>
        <w:b/>
        <w:bCs/>
        <w:i/>
        <w:iCs/>
        <w:color w:val="auto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0000000D"/>
    <w:multiLevelType w:val="multilevel"/>
    <w:tmpl w:val="D1843734"/>
    <w:name w:val="WW8Num13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Batang" w:hAnsi="Calibri" w:cs="Calibri"/>
        <w:b w:val="0"/>
        <w:bCs w:val="0"/>
        <w:color w:val="00B050"/>
        <w:kern w:val="1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Verdana" w:cs="Arial"/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39724CE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Arial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/>
        <w:bCs/>
        <w:strike w:val="0"/>
        <w:dstrike w:val="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97B207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trike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ourier New"/>
        <w:b/>
        <w:bCs/>
        <w:i/>
        <w:iCs/>
        <w:strike w:val="0"/>
        <w:dstrike w:val="0"/>
        <w:sz w:val="20"/>
        <w:szCs w:val="20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10"/>
    <w:multiLevelType w:val="multilevel"/>
    <w:tmpl w:val="B1AEE0E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eastAsia="Batang" w:hAnsi="Calibri" w:cs="Arial"/>
        <w:b w:val="0"/>
        <w:bCs/>
        <w:i/>
        <w:iCs/>
        <w:strike w:val="0"/>
        <w:dstrike w:val="0"/>
        <w:vanish w:val="0"/>
        <w:color w:val="00000A"/>
        <w:spacing w:val="0"/>
        <w:kern w:val="1"/>
        <w:sz w:val="20"/>
        <w:szCs w:val="20"/>
        <w:em w:val="no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1"/>
    <w:multiLevelType w:val="multilevel"/>
    <w:tmpl w:val="376A5064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/>
        <w:i/>
        <w:iCs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Arial"/>
        <w:b/>
        <w:color w:val="7030A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2"/>
    <w:multiLevelType w:val="multilevel"/>
    <w:tmpl w:val="246E0AE0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Batang" w:hAnsiTheme="minorHAnsi" w:cstheme="minorHAnsi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ourier New"/>
        <w:b/>
        <w:bCs/>
        <w:strike w:val="0"/>
        <w:dstrike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Calibri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451EDF0A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05" w:hanging="705"/>
      </w:pPr>
      <w:rPr>
        <w:b w:val="0"/>
        <w:bCs w:val="0"/>
        <w:strike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ourier New" w:eastAsia="Times New Roman" w:hAnsi="Courier New" w:cs="Courier New"/>
        <w:color w:val="C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Arial"/>
        <w:lang w:val="en-US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4"/>
    <w:multiLevelType w:val="multilevel"/>
    <w:tmpl w:val="6DDAB92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Theme="minorHAnsi" w:eastAsia="Times New Roman" w:hAnsiTheme="minorHAnsi" w:cstheme="minorHAnsi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Open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6"/>
    <w:multiLevelType w:val="multilevel"/>
    <w:tmpl w:val="1F405FF2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05" w:hanging="705"/>
      </w:pPr>
      <w:rPr>
        <w:rFonts w:ascii="Symbol" w:hAnsi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Arial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Arial"/>
        <w:b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8"/>
    <w:multiLevelType w:val="multilevel"/>
    <w:tmpl w:val="3AA408D6"/>
    <w:name w:val="WW8Num24"/>
    <w:lvl w:ilvl="0">
      <w:start w:val="1"/>
      <w:numFmt w:val="decimal"/>
      <w:lvlText w:val="%1."/>
      <w:lvlJc w:val="left"/>
      <w:pPr>
        <w:tabs>
          <w:tab w:val="num" w:pos="56"/>
        </w:tabs>
        <w:ind w:left="436" w:hanging="436"/>
      </w:pPr>
      <w:rPr>
        <w:rFonts w:eastAsia="Verdana" w:cs="Arial"/>
        <w:b w:val="0"/>
        <w:bCs/>
        <w:i/>
        <w:iCs/>
        <w:color w:val="auto"/>
        <w:kern w:val="1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decimal"/>
      <w:lvlText w:val="%2.%3."/>
      <w:lvlJc w:val="left"/>
      <w:pPr>
        <w:tabs>
          <w:tab w:val="num" w:pos="1156"/>
        </w:tabs>
        <w:ind w:left="1156" w:hanging="360"/>
      </w:pPr>
    </w:lvl>
    <w:lvl w:ilvl="3">
      <w:start w:val="1"/>
      <w:numFmt w:val="decimal"/>
      <w:lvlText w:val="%2.%3.%4."/>
      <w:lvlJc w:val="left"/>
      <w:pPr>
        <w:tabs>
          <w:tab w:val="num" w:pos="1516"/>
        </w:tabs>
        <w:ind w:left="1516" w:hanging="360"/>
      </w:pPr>
    </w:lvl>
    <w:lvl w:ilvl="4">
      <w:start w:val="1"/>
      <w:numFmt w:val="decimal"/>
      <w:lvlText w:val="%2.%3.%4.%5."/>
      <w:lvlJc w:val="left"/>
      <w:pPr>
        <w:tabs>
          <w:tab w:val="num" w:pos="1876"/>
        </w:tabs>
        <w:ind w:left="1876" w:hanging="360"/>
      </w:pPr>
    </w:lvl>
    <w:lvl w:ilvl="5">
      <w:start w:val="1"/>
      <w:numFmt w:val="decimal"/>
      <w:lvlText w:val="%2.%3.%4.%5.%6."/>
      <w:lvlJc w:val="left"/>
      <w:pPr>
        <w:tabs>
          <w:tab w:val="num" w:pos="2236"/>
        </w:tabs>
        <w:ind w:left="2236" w:hanging="360"/>
      </w:pPr>
    </w:lvl>
    <w:lvl w:ilvl="6">
      <w:start w:val="1"/>
      <w:numFmt w:val="decimal"/>
      <w:lvlText w:val="%2.%3.%4.%5.%6.%7."/>
      <w:lvlJc w:val="left"/>
      <w:pPr>
        <w:tabs>
          <w:tab w:val="num" w:pos="2596"/>
        </w:tabs>
        <w:ind w:left="2596" w:hanging="360"/>
      </w:pPr>
    </w:lvl>
    <w:lvl w:ilvl="7">
      <w:start w:val="1"/>
      <w:numFmt w:val="decimal"/>
      <w:lvlText w:val="%2.%3.%4.%5.%6.%7.%8."/>
      <w:lvlJc w:val="left"/>
      <w:pPr>
        <w:tabs>
          <w:tab w:val="num" w:pos="2956"/>
        </w:tabs>
        <w:ind w:left="2956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316"/>
        </w:tabs>
        <w:ind w:left="3316" w:hanging="360"/>
      </w:pPr>
    </w:lvl>
  </w:abstractNum>
  <w:abstractNum w:abstractNumId="24" w15:restartNumberingAfterBreak="0">
    <w:nsid w:val="00000019"/>
    <w:multiLevelType w:val="multilevel"/>
    <w:tmpl w:val="E2D8FD24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eastAsia="Batang" w:cs="Arial"/>
        <w:b w:val="0"/>
        <w:bCs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  <w:rPr>
        <w:rFonts w:ascii="Arial" w:eastAsia="Arial" w:hAnsi="Arial" w:cs="Aria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705" w:hanging="705"/>
      </w:pPr>
      <w:rPr>
        <w:rFonts w:ascii="Calibri" w:hAnsi="Calibri" w:cs="Arial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5" w:hanging="705"/>
      </w:pPr>
      <w:rPr>
        <w:rFonts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Arial"/>
        <w:b w:val="0"/>
        <w:i w:val="0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1800" w:hanging="72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720"/>
      </w:pPr>
      <w:rPr>
        <w:rFonts w:cs="Arial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Arial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Arial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Arial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Arial"/>
        <w:b w:val="0"/>
        <w:i w:val="0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2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" w:eastAsia="SimSun" w:hAnsi="Calibri" w:cs="Calibri"/>
        <w:kern w:val="1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sz w:val="20"/>
        <w:szCs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Batang" w:cs="Aria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alibri" w:eastAsia="Batang" w:hAnsi="Calibri" w:cs="Courier New"/>
        <w:sz w:val="20"/>
        <w:szCs w:val="20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Arial"/>
        <w:b/>
        <w:bCs/>
        <w:color w:val="7030A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cs="Arial"/>
      </w:rPr>
    </w:lvl>
    <w:lvl w:ilvl="2">
      <w:start w:val="1"/>
      <w:numFmt w:val="lowerLetter"/>
      <w:lvlText w:val="%2.%3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0" w15:restartNumberingAfterBreak="0">
    <w:nsid w:val="0000001F"/>
    <w:multiLevelType w:val="multilevel"/>
    <w:tmpl w:val="49803E34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color w:val="auto"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eastAsia="Times New Roman" w:cs="Arial"/>
        <w:b w:val="0"/>
        <w:i w:val="0"/>
        <w:color w:val="auto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8DAEF63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Arial"/>
        <w:b w:val="0"/>
        <w:bCs w:val="0"/>
        <w:color w:val="auto"/>
        <w:lang w:eastAsia="hi-IN" w:bidi="hi-I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F0F4899A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ymbol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eastAsia="Batang" w:hAnsi="Calibri" w:cs="Calibri"/>
        <w:b w:val="0"/>
        <w:bCs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9E64D19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Batang" w:hAnsi="Calibri" w:cs="Arial"/>
        <w:b/>
        <w:bCs/>
        <w:i/>
        <w:iCs/>
        <w:strike w:val="0"/>
        <w:dstrike w:val="0"/>
        <w:color w:val="auto"/>
        <w:spacing w:val="0"/>
        <w:kern w:val="1"/>
        <w:sz w:val="20"/>
        <w:szCs w:val="20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3"/>
    <w:multiLevelType w:val="multilevel"/>
    <w:tmpl w:val="B39CF61A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Batang" w:hAnsi="Calibri" w:cs="Calibri"/>
        <w:i/>
        <w:iCs w:val="0"/>
        <w:strike w:val="0"/>
        <w:d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5908EBAA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00000025"/>
    <w:multiLevelType w:val="multilevel"/>
    <w:tmpl w:val="2B7CB2C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Batang" w:cs="Calibr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7" w15:restartNumberingAfterBreak="0">
    <w:nsid w:val="00000026"/>
    <w:multiLevelType w:val="multilevel"/>
    <w:tmpl w:val="6DD646C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bCs/>
        <w:i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4B684BB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i/>
        <w:iCs/>
        <w:strike/>
        <w:color w:val="00000A"/>
        <w:spacing w:val="0"/>
        <w:kern w:val="1"/>
        <w:sz w:val="20"/>
        <w:szCs w:val="20"/>
        <w:em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0000002A"/>
    <w:multiLevelType w:val="multilevel"/>
    <w:tmpl w:val="267E1AC4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eastAsia="Arial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Batang" w:cs="Calibri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721C3A5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color w:val="auto"/>
        <w:sz w:val="20"/>
        <w:szCs w:val="2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0000002F"/>
    <w:multiLevelType w:val="multilevel"/>
    <w:tmpl w:val="85DE32A4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00000030"/>
    <w:multiLevelType w:val="multilevel"/>
    <w:tmpl w:val="55F04AE6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00000031"/>
    <w:multiLevelType w:val="multilevel"/>
    <w:tmpl w:val="023AB53C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/>
        <w:b/>
        <w:i/>
        <w:iCs/>
        <w:color w:val="auto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Aria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2"/>
    <w:multiLevelType w:val="multilevel"/>
    <w:tmpl w:val="1F8CB1A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color w:val="auto"/>
        <w:lang w:eastAsia="hi-IN" w:bidi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49" w15:restartNumberingAfterBreak="0">
    <w:nsid w:val="00000033"/>
    <w:multiLevelType w:val="multilevel"/>
    <w:tmpl w:val="0BA40D68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00000034"/>
    <w:multiLevelType w:val="multilevel"/>
    <w:tmpl w:val="ADA873F8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51" w15:restartNumberingAfterBreak="0">
    <w:nsid w:val="00C8391A"/>
    <w:multiLevelType w:val="hybridMultilevel"/>
    <w:tmpl w:val="94ECB526"/>
    <w:lvl w:ilvl="0" w:tplc="0000000B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0E730586"/>
    <w:multiLevelType w:val="hybridMultilevel"/>
    <w:tmpl w:val="49FA57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18E076E6"/>
    <w:multiLevelType w:val="hybridMultilevel"/>
    <w:tmpl w:val="5E4845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D2E0908"/>
    <w:multiLevelType w:val="hybridMultilevel"/>
    <w:tmpl w:val="2D9E5A50"/>
    <w:lvl w:ilvl="0" w:tplc="BA4A5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DA0371"/>
    <w:multiLevelType w:val="hybridMultilevel"/>
    <w:tmpl w:val="7944B8F4"/>
    <w:lvl w:ilvl="0" w:tplc="D706AE8A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79524851">
    <w:abstractNumId w:val="0"/>
  </w:num>
  <w:num w:numId="2" w16cid:durableId="889271052">
    <w:abstractNumId w:val="56"/>
  </w:num>
  <w:num w:numId="3" w16cid:durableId="1251042319">
    <w:abstractNumId w:val="55"/>
  </w:num>
  <w:num w:numId="4" w16cid:durableId="701562994">
    <w:abstractNumId w:val="52"/>
  </w:num>
  <w:num w:numId="5" w16cid:durableId="134491278">
    <w:abstractNumId w:val="51"/>
  </w:num>
  <w:num w:numId="6" w16cid:durableId="905072307">
    <w:abstractNumId w:val="54"/>
  </w:num>
  <w:num w:numId="7" w16cid:durableId="1349332328">
    <w:abstractNumId w:val="5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18"/>
    <w:rsid w:val="00000370"/>
    <w:rsid w:val="00000ECD"/>
    <w:rsid w:val="0000706D"/>
    <w:rsid w:val="00013B9E"/>
    <w:rsid w:val="00016A1C"/>
    <w:rsid w:val="00020C46"/>
    <w:rsid w:val="00022A24"/>
    <w:rsid w:val="00032A43"/>
    <w:rsid w:val="00036484"/>
    <w:rsid w:val="00044DF1"/>
    <w:rsid w:val="0005525C"/>
    <w:rsid w:val="00061C71"/>
    <w:rsid w:val="00061EC7"/>
    <w:rsid w:val="00062196"/>
    <w:rsid w:val="00062908"/>
    <w:rsid w:val="000635F0"/>
    <w:rsid w:val="00066FA6"/>
    <w:rsid w:val="00072E1C"/>
    <w:rsid w:val="00076FD1"/>
    <w:rsid w:val="000830B0"/>
    <w:rsid w:val="00086663"/>
    <w:rsid w:val="00087511"/>
    <w:rsid w:val="00094530"/>
    <w:rsid w:val="0009469A"/>
    <w:rsid w:val="000A4029"/>
    <w:rsid w:val="000A5379"/>
    <w:rsid w:val="000C05C3"/>
    <w:rsid w:val="000C12E5"/>
    <w:rsid w:val="000C2611"/>
    <w:rsid w:val="000D6308"/>
    <w:rsid w:val="000D7367"/>
    <w:rsid w:val="000E06E4"/>
    <w:rsid w:val="000E07F4"/>
    <w:rsid w:val="000E2E53"/>
    <w:rsid w:val="000E630C"/>
    <w:rsid w:val="0011099C"/>
    <w:rsid w:val="00111B99"/>
    <w:rsid w:val="00115E30"/>
    <w:rsid w:val="00116050"/>
    <w:rsid w:val="001164CF"/>
    <w:rsid w:val="00120306"/>
    <w:rsid w:val="001255C1"/>
    <w:rsid w:val="0012699C"/>
    <w:rsid w:val="00131ABC"/>
    <w:rsid w:val="00133739"/>
    <w:rsid w:val="00141B19"/>
    <w:rsid w:val="00143E84"/>
    <w:rsid w:val="00143EC2"/>
    <w:rsid w:val="00143F4D"/>
    <w:rsid w:val="00143F85"/>
    <w:rsid w:val="001459E2"/>
    <w:rsid w:val="00147ED2"/>
    <w:rsid w:val="00150351"/>
    <w:rsid w:val="001512D3"/>
    <w:rsid w:val="00151C48"/>
    <w:rsid w:val="0015525A"/>
    <w:rsid w:val="001575B0"/>
    <w:rsid w:val="00161179"/>
    <w:rsid w:val="00161EB9"/>
    <w:rsid w:val="00163CB9"/>
    <w:rsid w:val="001708BD"/>
    <w:rsid w:val="001730EC"/>
    <w:rsid w:val="00173821"/>
    <w:rsid w:val="001774CB"/>
    <w:rsid w:val="00177FFE"/>
    <w:rsid w:val="001832EF"/>
    <w:rsid w:val="00187230"/>
    <w:rsid w:val="0019098E"/>
    <w:rsid w:val="00191B54"/>
    <w:rsid w:val="0019371D"/>
    <w:rsid w:val="0019723F"/>
    <w:rsid w:val="001A01A4"/>
    <w:rsid w:val="001A6FCE"/>
    <w:rsid w:val="001B05B5"/>
    <w:rsid w:val="001B1716"/>
    <w:rsid w:val="001B240A"/>
    <w:rsid w:val="001C3FFF"/>
    <w:rsid w:val="001D1795"/>
    <w:rsid w:val="001D3921"/>
    <w:rsid w:val="001E01D1"/>
    <w:rsid w:val="001E1944"/>
    <w:rsid w:val="001E4724"/>
    <w:rsid w:val="001E5076"/>
    <w:rsid w:val="001E6799"/>
    <w:rsid w:val="001E6837"/>
    <w:rsid w:val="001E76B2"/>
    <w:rsid w:val="001F125D"/>
    <w:rsid w:val="001F2D2E"/>
    <w:rsid w:val="001F318D"/>
    <w:rsid w:val="001F330E"/>
    <w:rsid w:val="001F5B6B"/>
    <w:rsid w:val="0020001A"/>
    <w:rsid w:val="00202AA1"/>
    <w:rsid w:val="00214775"/>
    <w:rsid w:val="00214B06"/>
    <w:rsid w:val="00214B0A"/>
    <w:rsid w:val="00222D50"/>
    <w:rsid w:val="00223E3E"/>
    <w:rsid w:val="002254CB"/>
    <w:rsid w:val="00225B26"/>
    <w:rsid w:val="00226ED0"/>
    <w:rsid w:val="00230D24"/>
    <w:rsid w:val="00236BDB"/>
    <w:rsid w:val="002427AB"/>
    <w:rsid w:val="00247AFC"/>
    <w:rsid w:val="002518C2"/>
    <w:rsid w:val="00252C8A"/>
    <w:rsid w:val="00253022"/>
    <w:rsid w:val="0025536B"/>
    <w:rsid w:val="00255799"/>
    <w:rsid w:val="00263117"/>
    <w:rsid w:val="002646FE"/>
    <w:rsid w:val="00267198"/>
    <w:rsid w:val="00272511"/>
    <w:rsid w:val="002774DC"/>
    <w:rsid w:val="00280FD8"/>
    <w:rsid w:val="00283EBA"/>
    <w:rsid w:val="002910E4"/>
    <w:rsid w:val="00291611"/>
    <w:rsid w:val="00292FEF"/>
    <w:rsid w:val="00294763"/>
    <w:rsid w:val="002A09F2"/>
    <w:rsid w:val="002A5BC5"/>
    <w:rsid w:val="002A6040"/>
    <w:rsid w:val="002A6B1F"/>
    <w:rsid w:val="002B0D82"/>
    <w:rsid w:val="002B280D"/>
    <w:rsid w:val="002B5B31"/>
    <w:rsid w:val="002C1F50"/>
    <w:rsid w:val="002D1513"/>
    <w:rsid w:val="002D21BF"/>
    <w:rsid w:val="002D58D0"/>
    <w:rsid w:val="002E394B"/>
    <w:rsid w:val="002E4A41"/>
    <w:rsid w:val="002E4B5A"/>
    <w:rsid w:val="002E6661"/>
    <w:rsid w:val="002F34B7"/>
    <w:rsid w:val="00301650"/>
    <w:rsid w:val="00306FCD"/>
    <w:rsid w:val="003125BA"/>
    <w:rsid w:val="003178AC"/>
    <w:rsid w:val="00323621"/>
    <w:rsid w:val="003239D7"/>
    <w:rsid w:val="00330866"/>
    <w:rsid w:val="00331D32"/>
    <w:rsid w:val="00335C99"/>
    <w:rsid w:val="0034175A"/>
    <w:rsid w:val="00345B3F"/>
    <w:rsid w:val="003472F5"/>
    <w:rsid w:val="00354D62"/>
    <w:rsid w:val="0035501F"/>
    <w:rsid w:val="00357943"/>
    <w:rsid w:val="00360B17"/>
    <w:rsid w:val="003623E9"/>
    <w:rsid w:val="00366684"/>
    <w:rsid w:val="003703B5"/>
    <w:rsid w:val="003806BF"/>
    <w:rsid w:val="00380B0E"/>
    <w:rsid w:val="00381704"/>
    <w:rsid w:val="0039631B"/>
    <w:rsid w:val="003A08F9"/>
    <w:rsid w:val="003C2913"/>
    <w:rsid w:val="003C42F6"/>
    <w:rsid w:val="003C75FF"/>
    <w:rsid w:val="003D4693"/>
    <w:rsid w:val="003D4B57"/>
    <w:rsid w:val="003D5F9E"/>
    <w:rsid w:val="003D7252"/>
    <w:rsid w:val="003E2D04"/>
    <w:rsid w:val="003E69BC"/>
    <w:rsid w:val="003F722F"/>
    <w:rsid w:val="003F7B7C"/>
    <w:rsid w:val="004021AE"/>
    <w:rsid w:val="00404181"/>
    <w:rsid w:val="00405507"/>
    <w:rsid w:val="004060B2"/>
    <w:rsid w:val="00406BF0"/>
    <w:rsid w:val="004119AB"/>
    <w:rsid w:val="004138D8"/>
    <w:rsid w:val="00414F46"/>
    <w:rsid w:val="004219DE"/>
    <w:rsid w:val="0042520A"/>
    <w:rsid w:val="00427FF6"/>
    <w:rsid w:val="0043038D"/>
    <w:rsid w:val="00434470"/>
    <w:rsid w:val="00440EA5"/>
    <w:rsid w:val="00446801"/>
    <w:rsid w:val="004514E0"/>
    <w:rsid w:val="00455B6F"/>
    <w:rsid w:val="004575C8"/>
    <w:rsid w:val="00463C25"/>
    <w:rsid w:val="00470445"/>
    <w:rsid w:val="004725C3"/>
    <w:rsid w:val="00474F40"/>
    <w:rsid w:val="00475FB1"/>
    <w:rsid w:val="0047783C"/>
    <w:rsid w:val="004821DB"/>
    <w:rsid w:val="004822EC"/>
    <w:rsid w:val="004866AB"/>
    <w:rsid w:val="00486E24"/>
    <w:rsid w:val="0048751E"/>
    <w:rsid w:val="0048758C"/>
    <w:rsid w:val="004919E1"/>
    <w:rsid w:val="00491FB2"/>
    <w:rsid w:val="00495D4F"/>
    <w:rsid w:val="0049708B"/>
    <w:rsid w:val="004A157A"/>
    <w:rsid w:val="004A4096"/>
    <w:rsid w:val="004A5E3B"/>
    <w:rsid w:val="004B2B89"/>
    <w:rsid w:val="004B347F"/>
    <w:rsid w:val="004B64C5"/>
    <w:rsid w:val="004C07E8"/>
    <w:rsid w:val="004C11B0"/>
    <w:rsid w:val="004C54F0"/>
    <w:rsid w:val="004C6F4D"/>
    <w:rsid w:val="004D0D90"/>
    <w:rsid w:val="004D290C"/>
    <w:rsid w:val="004D30DF"/>
    <w:rsid w:val="004E2227"/>
    <w:rsid w:val="004E7B43"/>
    <w:rsid w:val="004F212A"/>
    <w:rsid w:val="004F2F66"/>
    <w:rsid w:val="004F70AA"/>
    <w:rsid w:val="00505C30"/>
    <w:rsid w:val="00510A15"/>
    <w:rsid w:val="00513781"/>
    <w:rsid w:val="00525B44"/>
    <w:rsid w:val="00530D59"/>
    <w:rsid w:val="00532166"/>
    <w:rsid w:val="005321BF"/>
    <w:rsid w:val="005338D1"/>
    <w:rsid w:val="00534646"/>
    <w:rsid w:val="00540D8C"/>
    <w:rsid w:val="0054218A"/>
    <w:rsid w:val="005423EE"/>
    <w:rsid w:val="005473B6"/>
    <w:rsid w:val="00551BF6"/>
    <w:rsid w:val="00551F05"/>
    <w:rsid w:val="00555447"/>
    <w:rsid w:val="00562B3C"/>
    <w:rsid w:val="00570E7B"/>
    <w:rsid w:val="00577E6F"/>
    <w:rsid w:val="0058595D"/>
    <w:rsid w:val="00586B65"/>
    <w:rsid w:val="00596B35"/>
    <w:rsid w:val="00597925"/>
    <w:rsid w:val="005979D4"/>
    <w:rsid w:val="005A20C3"/>
    <w:rsid w:val="005A2A34"/>
    <w:rsid w:val="005A3291"/>
    <w:rsid w:val="005B125C"/>
    <w:rsid w:val="005B4122"/>
    <w:rsid w:val="005B54EA"/>
    <w:rsid w:val="005B6222"/>
    <w:rsid w:val="005B6492"/>
    <w:rsid w:val="005C42DB"/>
    <w:rsid w:val="005C47A6"/>
    <w:rsid w:val="005D02F0"/>
    <w:rsid w:val="005D1FC6"/>
    <w:rsid w:val="005D2547"/>
    <w:rsid w:val="005D4E75"/>
    <w:rsid w:val="005E1251"/>
    <w:rsid w:val="005E1AFF"/>
    <w:rsid w:val="005E393F"/>
    <w:rsid w:val="005E4421"/>
    <w:rsid w:val="005E6913"/>
    <w:rsid w:val="005E7AEC"/>
    <w:rsid w:val="005E7F44"/>
    <w:rsid w:val="005F3402"/>
    <w:rsid w:val="005F6EC6"/>
    <w:rsid w:val="005F6F8B"/>
    <w:rsid w:val="005F7F46"/>
    <w:rsid w:val="00600073"/>
    <w:rsid w:val="006011A6"/>
    <w:rsid w:val="00610E85"/>
    <w:rsid w:val="00613EBA"/>
    <w:rsid w:val="00620F1A"/>
    <w:rsid w:val="00630283"/>
    <w:rsid w:val="0063429B"/>
    <w:rsid w:val="00644B6F"/>
    <w:rsid w:val="00650A28"/>
    <w:rsid w:val="00654AB5"/>
    <w:rsid w:val="00655149"/>
    <w:rsid w:val="0066775F"/>
    <w:rsid w:val="00671A04"/>
    <w:rsid w:val="006726B1"/>
    <w:rsid w:val="00675791"/>
    <w:rsid w:val="00683431"/>
    <w:rsid w:val="006840EF"/>
    <w:rsid w:val="00687A52"/>
    <w:rsid w:val="00687D4E"/>
    <w:rsid w:val="0069257C"/>
    <w:rsid w:val="00694924"/>
    <w:rsid w:val="00695590"/>
    <w:rsid w:val="00695833"/>
    <w:rsid w:val="00695885"/>
    <w:rsid w:val="006959D3"/>
    <w:rsid w:val="00695EBC"/>
    <w:rsid w:val="006A1089"/>
    <w:rsid w:val="006C0D39"/>
    <w:rsid w:val="006C0ECE"/>
    <w:rsid w:val="006C39EC"/>
    <w:rsid w:val="006D4D6C"/>
    <w:rsid w:val="006D7975"/>
    <w:rsid w:val="006E0960"/>
    <w:rsid w:val="006E148A"/>
    <w:rsid w:val="006E5EF6"/>
    <w:rsid w:val="006E6060"/>
    <w:rsid w:val="006E7023"/>
    <w:rsid w:val="006F1239"/>
    <w:rsid w:val="006F55C1"/>
    <w:rsid w:val="006F6E01"/>
    <w:rsid w:val="006F7458"/>
    <w:rsid w:val="00702695"/>
    <w:rsid w:val="00704E58"/>
    <w:rsid w:val="00713B24"/>
    <w:rsid w:val="00713C09"/>
    <w:rsid w:val="0072255A"/>
    <w:rsid w:val="0072434B"/>
    <w:rsid w:val="007245EF"/>
    <w:rsid w:val="00725D92"/>
    <w:rsid w:val="00726BC3"/>
    <w:rsid w:val="007271AD"/>
    <w:rsid w:val="007317E4"/>
    <w:rsid w:val="007317F4"/>
    <w:rsid w:val="00734088"/>
    <w:rsid w:val="0074028A"/>
    <w:rsid w:val="007513AC"/>
    <w:rsid w:val="007556F9"/>
    <w:rsid w:val="00760172"/>
    <w:rsid w:val="00762AE1"/>
    <w:rsid w:val="007630B3"/>
    <w:rsid w:val="00767C09"/>
    <w:rsid w:val="00772CBF"/>
    <w:rsid w:val="00780A5C"/>
    <w:rsid w:val="00786DC4"/>
    <w:rsid w:val="00792697"/>
    <w:rsid w:val="00792947"/>
    <w:rsid w:val="007939B0"/>
    <w:rsid w:val="00793CB5"/>
    <w:rsid w:val="00794118"/>
    <w:rsid w:val="00795ABF"/>
    <w:rsid w:val="00797D11"/>
    <w:rsid w:val="007A053F"/>
    <w:rsid w:val="007A0ABB"/>
    <w:rsid w:val="007A20FB"/>
    <w:rsid w:val="007A3739"/>
    <w:rsid w:val="007A7E7B"/>
    <w:rsid w:val="007A7F91"/>
    <w:rsid w:val="007B1E5F"/>
    <w:rsid w:val="007B23B0"/>
    <w:rsid w:val="007B355F"/>
    <w:rsid w:val="007B3B22"/>
    <w:rsid w:val="007B79CD"/>
    <w:rsid w:val="007B7A1E"/>
    <w:rsid w:val="007C6687"/>
    <w:rsid w:val="007D05E9"/>
    <w:rsid w:val="007D08D7"/>
    <w:rsid w:val="007E5940"/>
    <w:rsid w:val="007F15A4"/>
    <w:rsid w:val="007F2A10"/>
    <w:rsid w:val="007F35AF"/>
    <w:rsid w:val="007F3AA7"/>
    <w:rsid w:val="00804FD5"/>
    <w:rsid w:val="00806CB5"/>
    <w:rsid w:val="00811D2B"/>
    <w:rsid w:val="008149D9"/>
    <w:rsid w:val="00814DC9"/>
    <w:rsid w:val="0081513D"/>
    <w:rsid w:val="0081782A"/>
    <w:rsid w:val="00823A87"/>
    <w:rsid w:val="0082565C"/>
    <w:rsid w:val="00836F77"/>
    <w:rsid w:val="00843B68"/>
    <w:rsid w:val="00846321"/>
    <w:rsid w:val="008516AB"/>
    <w:rsid w:val="00853BEC"/>
    <w:rsid w:val="0085415E"/>
    <w:rsid w:val="008554BC"/>
    <w:rsid w:val="00855EF3"/>
    <w:rsid w:val="008578CC"/>
    <w:rsid w:val="008610B9"/>
    <w:rsid w:val="00864F18"/>
    <w:rsid w:val="00866785"/>
    <w:rsid w:val="008673F3"/>
    <w:rsid w:val="008732E4"/>
    <w:rsid w:val="008765BA"/>
    <w:rsid w:val="00876E13"/>
    <w:rsid w:val="00884C86"/>
    <w:rsid w:val="008857CE"/>
    <w:rsid w:val="008946EE"/>
    <w:rsid w:val="008970FC"/>
    <w:rsid w:val="008A0AC0"/>
    <w:rsid w:val="008A6975"/>
    <w:rsid w:val="008B0106"/>
    <w:rsid w:val="008B15FB"/>
    <w:rsid w:val="008B3541"/>
    <w:rsid w:val="008C08DB"/>
    <w:rsid w:val="008C36D0"/>
    <w:rsid w:val="008C4A42"/>
    <w:rsid w:val="008C62AD"/>
    <w:rsid w:val="008C6C49"/>
    <w:rsid w:val="008D21DF"/>
    <w:rsid w:val="008E4B74"/>
    <w:rsid w:val="008E56BE"/>
    <w:rsid w:val="008E653F"/>
    <w:rsid w:val="008F0AE5"/>
    <w:rsid w:val="008F4FE4"/>
    <w:rsid w:val="008F50E1"/>
    <w:rsid w:val="008F781E"/>
    <w:rsid w:val="00903BAC"/>
    <w:rsid w:val="009078E7"/>
    <w:rsid w:val="00907E1D"/>
    <w:rsid w:val="00911FB6"/>
    <w:rsid w:val="009128B9"/>
    <w:rsid w:val="0091361D"/>
    <w:rsid w:val="00915836"/>
    <w:rsid w:val="00917832"/>
    <w:rsid w:val="00920120"/>
    <w:rsid w:val="009204B9"/>
    <w:rsid w:val="009211CF"/>
    <w:rsid w:val="00922559"/>
    <w:rsid w:val="00926089"/>
    <w:rsid w:val="00935462"/>
    <w:rsid w:val="009450D3"/>
    <w:rsid w:val="009453A8"/>
    <w:rsid w:val="00952E82"/>
    <w:rsid w:val="00953FD4"/>
    <w:rsid w:val="0096250F"/>
    <w:rsid w:val="00963798"/>
    <w:rsid w:val="0097098A"/>
    <w:rsid w:val="00972FF6"/>
    <w:rsid w:val="00981C07"/>
    <w:rsid w:val="00982D27"/>
    <w:rsid w:val="00992B65"/>
    <w:rsid w:val="00993620"/>
    <w:rsid w:val="00995DB7"/>
    <w:rsid w:val="009A0108"/>
    <w:rsid w:val="009A2145"/>
    <w:rsid w:val="009A229C"/>
    <w:rsid w:val="009A782B"/>
    <w:rsid w:val="009B1AD6"/>
    <w:rsid w:val="009B4841"/>
    <w:rsid w:val="009C0B6B"/>
    <w:rsid w:val="009C10D2"/>
    <w:rsid w:val="009C70D8"/>
    <w:rsid w:val="009C758B"/>
    <w:rsid w:val="009D4637"/>
    <w:rsid w:val="009E0843"/>
    <w:rsid w:val="009E3811"/>
    <w:rsid w:val="009E49E2"/>
    <w:rsid w:val="009E6148"/>
    <w:rsid w:val="009E62D8"/>
    <w:rsid w:val="009E7701"/>
    <w:rsid w:val="009F5323"/>
    <w:rsid w:val="00A01C52"/>
    <w:rsid w:val="00A068AB"/>
    <w:rsid w:val="00A14BDB"/>
    <w:rsid w:val="00A2049F"/>
    <w:rsid w:val="00A21D83"/>
    <w:rsid w:val="00A23341"/>
    <w:rsid w:val="00A24713"/>
    <w:rsid w:val="00A27E15"/>
    <w:rsid w:val="00A351E4"/>
    <w:rsid w:val="00A402A1"/>
    <w:rsid w:val="00A411C7"/>
    <w:rsid w:val="00A47880"/>
    <w:rsid w:val="00A51E88"/>
    <w:rsid w:val="00A54D0F"/>
    <w:rsid w:val="00A569C6"/>
    <w:rsid w:val="00A5735D"/>
    <w:rsid w:val="00A601D2"/>
    <w:rsid w:val="00A6112A"/>
    <w:rsid w:val="00A63133"/>
    <w:rsid w:val="00A650A9"/>
    <w:rsid w:val="00A67998"/>
    <w:rsid w:val="00A75519"/>
    <w:rsid w:val="00A763D5"/>
    <w:rsid w:val="00A763EF"/>
    <w:rsid w:val="00A81213"/>
    <w:rsid w:val="00A8239B"/>
    <w:rsid w:val="00A8348D"/>
    <w:rsid w:val="00A83C31"/>
    <w:rsid w:val="00A83E94"/>
    <w:rsid w:val="00A87874"/>
    <w:rsid w:val="00A9082E"/>
    <w:rsid w:val="00AA12D6"/>
    <w:rsid w:val="00AA1EC2"/>
    <w:rsid w:val="00AA3892"/>
    <w:rsid w:val="00AA4E95"/>
    <w:rsid w:val="00AA552B"/>
    <w:rsid w:val="00AA5C0F"/>
    <w:rsid w:val="00AB3127"/>
    <w:rsid w:val="00AB3364"/>
    <w:rsid w:val="00AB6851"/>
    <w:rsid w:val="00AC2FF7"/>
    <w:rsid w:val="00AC3E18"/>
    <w:rsid w:val="00AD0EB7"/>
    <w:rsid w:val="00AD2909"/>
    <w:rsid w:val="00AD7D5F"/>
    <w:rsid w:val="00AE329E"/>
    <w:rsid w:val="00AE3508"/>
    <w:rsid w:val="00AE4AE9"/>
    <w:rsid w:val="00AF0AF6"/>
    <w:rsid w:val="00AF7986"/>
    <w:rsid w:val="00AF7B91"/>
    <w:rsid w:val="00B04530"/>
    <w:rsid w:val="00B07CCD"/>
    <w:rsid w:val="00B11691"/>
    <w:rsid w:val="00B15446"/>
    <w:rsid w:val="00B26058"/>
    <w:rsid w:val="00B30307"/>
    <w:rsid w:val="00B32090"/>
    <w:rsid w:val="00B331C0"/>
    <w:rsid w:val="00B35D48"/>
    <w:rsid w:val="00B36BFE"/>
    <w:rsid w:val="00B40576"/>
    <w:rsid w:val="00B425AD"/>
    <w:rsid w:val="00B44C6E"/>
    <w:rsid w:val="00B459E4"/>
    <w:rsid w:val="00B467BA"/>
    <w:rsid w:val="00B51527"/>
    <w:rsid w:val="00B51F95"/>
    <w:rsid w:val="00B6091A"/>
    <w:rsid w:val="00B623F8"/>
    <w:rsid w:val="00B636CB"/>
    <w:rsid w:val="00B63ED9"/>
    <w:rsid w:val="00B6712B"/>
    <w:rsid w:val="00B72D6D"/>
    <w:rsid w:val="00B73606"/>
    <w:rsid w:val="00B73720"/>
    <w:rsid w:val="00B742D8"/>
    <w:rsid w:val="00B75CCE"/>
    <w:rsid w:val="00B8129C"/>
    <w:rsid w:val="00B8456C"/>
    <w:rsid w:val="00B8505C"/>
    <w:rsid w:val="00B90C9A"/>
    <w:rsid w:val="00B94203"/>
    <w:rsid w:val="00B9593D"/>
    <w:rsid w:val="00BA066E"/>
    <w:rsid w:val="00BA12A6"/>
    <w:rsid w:val="00BA5391"/>
    <w:rsid w:val="00BA643F"/>
    <w:rsid w:val="00BA7444"/>
    <w:rsid w:val="00BB1C51"/>
    <w:rsid w:val="00BB526F"/>
    <w:rsid w:val="00BC16AA"/>
    <w:rsid w:val="00BC2D40"/>
    <w:rsid w:val="00BC2D64"/>
    <w:rsid w:val="00BC408A"/>
    <w:rsid w:val="00BC6477"/>
    <w:rsid w:val="00BD1534"/>
    <w:rsid w:val="00BE4A0A"/>
    <w:rsid w:val="00BE723B"/>
    <w:rsid w:val="00BF2DF9"/>
    <w:rsid w:val="00BF682D"/>
    <w:rsid w:val="00BF750F"/>
    <w:rsid w:val="00BF7B23"/>
    <w:rsid w:val="00C01616"/>
    <w:rsid w:val="00C0354B"/>
    <w:rsid w:val="00C058F1"/>
    <w:rsid w:val="00C07C2A"/>
    <w:rsid w:val="00C07D18"/>
    <w:rsid w:val="00C07F13"/>
    <w:rsid w:val="00C156C5"/>
    <w:rsid w:val="00C16B84"/>
    <w:rsid w:val="00C278CC"/>
    <w:rsid w:val="00C27DBF"/>
    <w:rsid w:val="00C30CBF"/>
    <w:rsid w:val="00C30E7B"/>
    <w:rsid w:val="00C5083F"/>
    <w:rsid w:val="00C52605"/>
    <w:rsid w:val="00C52BD3"/>
    <w:rsid w:val="00C54C63"/>
    <w:rsid w:val="00C55091"/>
    <w:rsid w:val="00C5636E"/>
    <w:rsid w:val="00C571CA"/>
    <w:rsid w:val="00C61998"/>
    <w:rsid w:val="00C620A2"/>
    <w:rsid w:val="00C64C7B"/>
    <w:rsid w:val="00C66404"/>
    <w:rsid w:val="00C67FF2"/>
    <w:rsid w:val="00C70016"/>
    <w:rsid w:val="00C712FF"/>
    <w:rsid w:val="00C72D7B"/>
    <w:rsid w:val="00C81A01"/>
    <w:rsid w:val="00C92674"/>
    <w:rsid w:val="00C94A18"/>
    <w:rsid w:val="00CA02F8"/>
    <w:rsid w:val="00CA1099"/>
    <w:rsid w:val="00CA42A7"/>
    <w:rsid w:val="00CA54CE"/>
    <w:rsid w:val="00CA7576"/>
    <w:rsid w:val="00CB2D14"/>
    <w:rsid w:val="00CC1132"/>
    <w:rsid w:val="00CC316E"/>
    <w:rsid w:val="00CC39FB"/>
    <w:rsid w:val="00CC3DA6"/>
    <w:rsid w:val="00CD1B97"/>
    <w:rsid w:val="00CD3EEA"/>
    <w:rsid w:val="00CD4639"/>
    <w:rsid w:val="00CD56C9"/>
    <w:rsid w:val="00CD70CA"/>
    <w:rsid w:val="00CE0087"/>
    <w:rsid w:val="00CE1E5E"/>
    <w:rsid w:val="00CE231F"/>
    <w:rsid w:val="00CE6398"/>
    <w:rsid w:val="00CF6588"/>
    <w:rsid w:val="00D03ABB"/>
    <w:rsid w:val="00D2153D"/>
    <w:rsid w:val="00D230DE"/>
    <w:rsid w:val="00D24397"/>
    <w:rsid w:val="00D25305"/>
    <w:rsid w:val="00D37FB8"/>
    <w:rsid w:val="00D43221"/>
    <w:rsid w:val="00D4335E"/>
    <w:rsid w:val="00D530BC"/>
    <w:rsid w:val="00D57B4C"/>
    <w:rsid w:val="00D6302F"/>
    <w:rsid w:val="00D65C76"/>
    <w:rsid w:val="00D71963"/>
    <w:rsid w:val="00D832B2"/>
    <w:rsid w:val="00D84960"/>
    <w:rsid w:val="00D84DD1"/>
    <w:rsid w:val="00D96FBE"/>
    <w:rsid w:val="00DA392F"/>
    <w:rsid w:val="00DA7AAC"/>
    <w:rsid w:val="00DC1926"/>
    <w:rsid w:val="00DC1B9B"/>
    <w:rsid w:val="00DC3E60"/>
    <w:rsid w:val="00DC41B2"/>
    <w:rsid w:val="00DC464D"/>
    <w:rsid w:val="00DC4A05"/>
    <w:rsid w:val="00DC6D94"/>
    <w:rsid w:val="00DD0AEC"/>
    <w:rsid w:val="00DD0C83"/>
    <w:rsid w:val="00DD1E4E"/>
    <w:rsid w:val="00DE1AA0"/>
    <w:rsid w:val="00DE2A8C"/>
    <w:rsid w:val="00DE2E78"/>
    <w:rsid w:val="00DE3458"/>
    <w:rsid w:val="00DE5394"/>
    <w:rsid w:val="00DE5C9F"/>
    <w:rsid w:val="00DF1670"/>
    <w:rsid w:val="00DF23CF"/>
    <w:rsid w:val="00DF7627"/>
    <w:rsid w:val="00E00DCC"/>
    <w:rsid w:val="00E0211B"/>
    <w:rsid w:val="00E106C4"/>
    <w:rsid w:val="00E11472"/>
    <w:rsid w:val="00E12B81"/>
    <w:rsid w:val="00E14877"/>
    <w:rsid w:val="00E14A5E"/>
    <w:rsid w:val="00E16359"/>
    <w:rsid w:val="00E21739"/>
    <w:rsid w:val="00E24654"/>
    <w:rsid w:val="00E3214C"/>
    <w:rsid w:val="00E3639A"/>
    <w:rsid w:val="00E36697"/>
    <w:rsid w:val="00E37E6F"/>
    <w:rsid w:val="00E42134"/>
    <w:rsid w:val="00E4552F"/>
    <w:rsid w:val="00E47DBA"/>
    <w:rsid w:val="00E51A5D"/>
    <w:rsid w:val="00E52F18"/>
    <w:rsid w:val="00E53751"/>
    <w:rsid w:val="00E5493C"/>
    <w:rsid w:val="00E54BAF"/>
    <w:rsid w:val="00E626A3"/>
    <w:rsid w:val="00E662C5"/>
    <w:rsid w:val="00E66B3A"/>
    <w:rsid w:val="00E74E75"/>
    <w:rsid w:val="00E8073A"/>
    <w:rsid w:val="00E80F40"/>
    <w:rsid w:val="00E826B0"/>
    <w:rsid w:val="00E84E85"/>
    <w:rsid w:val="00E867BF"/>
    <w:rsid w:val="00E927B6"/>
    <w:rsid w:val="00E93008"/>
    <w:rsid w:val="00E97695"/>
    <w:rsid w:val="00EA49F2"/>
    <w:rsid w:val="00EA5960"/>
    <w:rsid w:val="00EA6924"/>
    <w:rsid w:val="00EA6D00"/>
    <w:rsid w:val="00EA6F73"/>
    <w:rsid w:val="00EA7D28"/>
    <w:rsid w:val="00EB000E"/>
    <w:rsid w:val="00EB0074"/>
    <w:rsid w:val="00EB2133"/>
    <w:rsid w:val="00EB4719"/>
    <w:rsid w:val="00EB4AA1"/>
    <w:rsid w:val="00EB66F5"/>
    <w:rsid w:val="00EC4BC7"/>
    <w:rsid w:val="00EC717E"/>
    <w:rsid w:val="00ED1C46"/>
    <w:rsid w:val="00EE3DBC"/>
    <w:rsid w:val="00EF01A6"/>
    <w:rsid w:val="00EF0D71"/>
    <w:rsid w:val="00EF1A1E"/>
    <w:rsid w:val="00EF1BBD"/>
    <w:rsid w:val="00EF496C"/>
    <w:rsid w:val="00F017BA"/>
    <w:rsid w:val="00F018AA"/>
    <w:rsid w:val="00F0191D"/>
    <w:rsid w:val="00F01963"/>
    <w:rsid w:val="00F02541"/>
    <w:rsid w:val="00F02FA5"/>
    <w:rsid w:val="00F07128"/>
    <w:rsid w:val="00F10124"/>
    <w:rsid w:val="00F12543"/>
    <w:rsid w:val="00F21CA1"/>
    <w:rsid w:val="00F24370"/>
    <w:rsid w:val="00F3538B"/>
    <w:rsid w:val="00F47818"/>
    <w:rsid w:val="00F4781B"/>
    <w:rsid w:val="00F509CC"/>
    <w:rsid w:val="00F528D9"/>
    <w:rsid w:val="00F53288"/>
    <w:rsid w:val="00F56878"/>
    <w:rsid w:val="00F56B66"/>
    <w:rsid w:val="00F60C28"/>
    <w:rsid w:val="00F61688"/>
    <w:rsid w:val="00F6248E"/>
    <w:rsid w:val="00F62DF5"/>
    <w:rsid w:val="00F637CB"/>
    <w:rsid w:val="00F65FA4"/>
    <w:rsid w:val="00F67538"/>
    <w:rsid w:val="00F70E23"/>
    <w:rsid w:val="00F74D18"/>
    <w:rsid w:val="00F75A57"/>
    <w:rsid w:val="00F76D42"/>
    <w:rsid w:val="00F822DD"/>
    <w:rsid w:val="00F82897"/>
    <w:rsid w:val="00F85615"/>
    <w:rsid w:val="00F86855"/>
    <w:rsid w:val="00F87ABC"/>
    <w:rsid w:val="00F90F5A"/>
    <w:rsid w:val="00F93613"/>
    <w:rsid w:val="00F94EB2"/>
    <w:rsid w:val="00FA1D56"/>
    <w:rsid w:val="00FA2264"/>
    <w:rsid w:val="00FA4385"/>
    <w:rsid w:val="00FA76A8"/>
    <w:rsid w:val="00FC10FC"/>
    <w:rsid w:val="00FC12FD"/>
    <w:rsid w:val="00FC385D"/>
    <w:rsid w:val="00FC5280"/>
    <w:rsid w:val="00FC6929"/>
    <w:rsid w:val="00FD3E2D"/>
    <w:rsid w:val="00FD626A"/>
    <w:rsid w:val="00FE60F9"/>
    <w:rsid w:val="00FF1B62"/>
    <w:rsid w:val="00FF4482"/>
    <w:rsid w:val="00FF5912"/>
    <w:rsid w:val="00FF72D4"/>
    <w:rsid w:val="0216D5DD"/>
    <w:rsid w:val="0582648D"/>
    <w:rsid w:val="0C5A7F07"/>
    <w:rsid w:val="0F4E5E9E"/>
    <w:rsid w:val="11492234"/>
    <w:rsid w:val="12000D94"/>
    <w:rsid w:val="16CD1EEC"/>
    <w:rsid w:val="186E0EB9"/>
    <w:rsid w:val="1C7300B1"/>
    <w:rsid w:val="1EB31FDA"/>
    <w:rsid w:val="1F032A82"/>
    <w:rsid w:val="1F5C5C38"/>
    <w:rsid w:val="20608FB9"/>
    <w:rsid w:val="24E6B8BB"/>
    <w:rsid w:val="27C4904F"/>
    <w:rsid w:val="2A3E92AE"/>
    <w:rsid w:val="2C0DEE8A"/>
    <w:rsid w:val="2E0A9D8F"/>
    <w:rsid w:val="2F8DAB35"/>
    <w:rsid w:val="2FDDFA1D"/>
    <w:rsid w:val="30B22A50"/>
    <w:rsid w:val="34602039"/>
    <w:rsid w:val="3466ABFE"/>
    <w:rsid w:val="36248D66"/>
    <w:rsid w:val="38BC71EC"/>
    <w:rsid w:val="3B0A72E8"/>
    <w:rsid w:val="3D9C6321"/>
    <w:rsid w:val="408D14B6"/>
    <w:rsid w:val="414B87FA"/>
    <w:rsid w:val="46D11F20"/>
    <w:rsid w:val="481063CC"/>
    <w:rsid w:val="4D90A8B5"/>
    <w:rsid w:val="53319CE4"/>
    <w:rsid w:val="534D87C8"/>
    <w:rsid w:val="592F1CC8"/>
    <w:rsid w:val="5B010626"/>
    <w:rsid w:val="5BFCE875"/>
    <w:rsid w:val="5C9D3B2E"/>
    <w:rsid w:val="6265398D"/>
    <w:rsid w:val="62EA0DDB"/>
    <w:rsid w:val="646F99C8"/>
    <w:rsid w:val="65421502"/>
    <w:rsid w:val="654ACBD6"/>
    <w:rsid w:val="6974CDCA"/>
    <w:rsid w:val="6AACBD63"/>
    <w:rsid w:val="6C159BF5"/>
    <w:rsid w:val="6E68BC5D"/>
    <w:rsid w:val="6EFF2A4D"/>
    <w:rsid w:val="73AB5F6A"/>
    <w:rsid w:val="73E50FCF"/>
    <w:rsid w:val="7454CE99"/>
    <w:rsid w:val="786E91D5"/>
    <w:rsid w:val="789A9338"/>
    <w:rsid w:val="7B340C50"/>
    <w:rsid w:val="7CD13D77"/>
    <w:rsid w:val="7E5B09B3"/>
    <w:rsid w:val="7F75D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2245A30"/>
  <w15:docId w15:val="{D9164FBB-B267-4CB4-A76F-07C5055A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F9E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3D5F9E"/>
    <w:pPr>
      <w:keepNext/>
      <w:keepLines/>
      <w:numPr>
        <w:numId w:val="1"/>
      </w:numPr>
      <w:spacing w:before="200" w:after="200"/>
      <w:jc w:val="center"/>
      <w:outlineLvl w:val="0"/>
    </w:pPr>
    <w:rPr>
      <w:rFonts w:ascii="Calibri" w:hAnsi="Calibri" w:cs="font595"/>
      <w:b/>
      <w:szCs w:val="32"/>
    </w:rPr>
  </w:style>
  <w:style w:type="paragraph" w:styleId="Nagwek2">
    <w:name w:val="heading 2"/>
    <w:basedOn w:val="Normalny"/>
    <w:next w:val="Tekstpodstawowy"/>
    <w:qFormat/>
    <w:rsid w:val="003D5F9E"/>
    <w:pPr>
      <w:keepNext/>
      <w:keepLines/>
      <w:numPr>
        <w:ilvl w:val="1"/>
        <w:numId w:val="1"/>
      </w:numPr>
      <w:tabs>
        <w:tab w:val="left" w:pos="0"/>
      </w:tabs>
      <w:spacing w:before="140" w:after="200"/>
      <w:outlineLvl w:val="1"/>
    </w:pPr>
    <w:rPr>
      <w:rFonts w:ascii="Calibri" w:hAnsi="Calibri" w:cs="font595"/>
      <w:b/>
      <w:i/>
      <w:szCs w:val="26"/>
    </w:rPr>
  </w:style>
  <w:style w:type="paragraph" w:styleId="Nagwek3">
    <w:name w:val="heading 3"/>
    <w:basedOn w:val="Normalny"/>
    <w:next w:val="Tekstpodstawowy"/>
    <w:qFormat/>
    <w:rsid w:val="003D5F9E"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 w:cs="font595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D5F9E"/>
  </w:style>
  <w:style w:type="character" w:customStyle="1" w:styleId="WW8Num1z1">
    <w:name w:val="WW8Num1z1"/>
    <w:rsid w:val="003D5F9E"/>
  </w:style>
  <w:style w:type="character" w:customStyle="1" w:styleId="WW8Num1z2">
    <w:name w:val="WW8Num1z2"/>
    <w:rsid w:val="003D5F9E"/>
  </w:style>
  <w:style w:type="character" w:customStyle="1" w:styleId="WW8Num1z3">
    <w:name w:val="WW8Num1z3"/>
    <w:rsid w:val="003D5F9E"/>
  </w:style>
  <w:style w:type="character" w:customStyle="1" w:styleId="WW8Num1z4">
    <w:name w:val="WW8Num1z4"/>
    <w:rsid w:val="003D5F9E"/>
  </w:style>
  <w:style w:type="character" w:customStyle="1" w:styleId="WW8Num1z5">
    <w:name w:val="WW8Num1z5"/>
    <w:rsid w:val="003D5F9E"/>
  </w:style>
  <w:style w:type="character" w:customStyle="1" w:styleId="WW8Num1z6">
    <w:name w:val="WW8Num1z6"/>
    <w:rsid w:val="003D5F9E"/>
  </w:style>
  <w:style w:type="character" w:customStyle="1" w:styleId="WW8Num1z7">
    <w:name w:val="WW8Num1z7"/>
    <w:rsid w:val="003D5F9E"/>
  </w:style>
  <w:style w:type="character" w:customStyle="1" w:styleId="WW8Num1z8">
    <w:name w:val="WW8Num1z8"/>
    <w:rsid w:val="003D5F9E"/>
  </w:style>
  <w:style w:type="character" w:customStyle="1" w:styleId="WW8Num2z0">
    <w:name w:val="WW8Num2z0"/>
    <w:rsid w:val="003D5F9E"/>
    <w:rPr>
      <w:rFonts w:eastAsia="PalatinoLinotype-Roman" w:cs="Calibri"/>
    </w:rPr>
  </w:style>
  <w:style w:type="character" w:customStyle="1" w:styleId="WW8Num2z1">
    <w:name w:val="WW8Num2z1"/>
    <w:rsid w:val="003D5F9E"/>
  </w:style>
  <w:style w:type="character" w:customStyle="1" w:styleId="WW8Num2z2">
    <w:name w:val="WW8Num2z2"/>
    <w:rsid w:val="003D5F9E"/>
  </w:style>
  <w:style w:type="character" w:customStyle="1" w:styleId="WW8Num2z3">
    <w:name w:val="WW8Num2z3"/>
    <w:rsid w:val="003D5F9E"/>
  </w:style>
  <w:style w:type="character" w:customStyle="1" w:styleId="WW8Num2z4">
    <w:name w:val="WW8Num2z4"/>
    <w:rsid w:val="003D5F9E"/>
  </w:style>
  <w:style w:type="character" w:customStyle="1" w:styleId="WW8Num2z5">
    <w:name w:val="WW8Num2z5"/>
    <w:rsid w:val="003D5F9E"/>
  </w:style>
  <w:style w:type="character" w:customStyle="1" w:styleId="WW8Num2z6">
    <w:name w:val="WW8Num2z6"/>
    <w:rsid w:val="003D5F9E"/>
  </w:style>
  <w:style w:type="character" w:customStyle="1" w:styleId="WW8Num2z7">
    <w:name w:val="WW8Num2z7"/>
    <w:rsid w:val="003D5F9E"/>
  </w:style>
  <w:style w:type="character" w:customStyle="1" w:styleId="WW8Num2z8">
    <w:name w:val="WW8Num2z8"/>
    <w:rsid w:val="003D5F9E"/>
  </w:style>
  <w:style w:type="character" w:customStyle="1" w:styleId="WW8Num3z0">
    <w:name w:val="WW8Num3z0"/>
    <w:rsid w:val="003D5F9E"/>
    <w:rPr>
      <w:rFonts w:cs="Calibri"/>
    </w:rPr>
  </w:style>
  <w:style w:type="character" w:customStyle="1" w:styleId="WW8Num3z1">
    <w:name w:val="WW8Num3z1"/>
    <w:rsid w:val="003D5F9E"/>
  </w:style>
  <w:style w:type="character" w:customStyle="1" w:styleId="WW8Num3z2">
    <w:name w:val="WW8Num3z2"/>
    <w:rsid w:val="003D5F9E"/>
  </w:style>
  <w:style w:type="character" w:customStyle="1" w:styleId="WW8Num3z3">
    <w:name w:val="WW8Num3z3"/>
    <w:rsid w:val="003D5F9E"/>
  </w:style>
  <w:style w:type="character" w:customStyle="1" w:styleId="WW8Num3z4">
    <w:name w:val="WW8Num3z4"/>
    <w:rsid w:val="003D5F9E"/>
  </w:style>
  <w:style w:type="character" w:customStyle="1" w:styleId="WW8Num3z5">
    <w:name w:val="WW8Num3z5"/>
    <w:rsid w:val="003D5F9E"/>
  </w:style>
  <w:style w:type="character" w:customStyle="1" w:styleId="WW8Num3z6">
    <w:name w:val="WW8Num3z6"/>
    <w:rsid w:val="003D5F9E"/>
  </w:style>
  <w:style w:type="character" w:customStyle="1" w:styleId="WW8Num3z7">
    <w:name w:val="WW8Num3z7"/>
    <w:rsid w:val="003D5F9E"/>
  </w:style>
  <w:style w:type="character" w:customStyle="1" w:styleId="WW8Num3z8">
    <w:name w:val="WW8Num3z8"/>
    <w:rsid w:val="003D5F9E"/>
  </w:style>
  <w:style w:type="character" w:customStyle="1" w:styleId="WW8Num4z0">
    <w:name w:val="WW8Num4z0"/>
    <w:rsid w:val="003D5F9E"/>
    <w:rPr>
      <w:rFonts w:ascii="Symbol" w:hAnsi="Symbol" w:cs="Symbol"/>
    </w:rPr>
  </w:style>
  <w:style w:type="character" w:customStyle="1" w:styleId="WW8Num4z1">
    <w:name w:val="WW8Num4z1"/>
    <w:rsid w:val="003D5F9E"/>
    <w:rPr>
      <w:rFonts w:ascii="Courier New" w:hAnsi="Courier New" w:cs="Courier New"/>
    </w:rPr>
  </w:style>
  <w:style w:type="character" w:customStyle="1" w:styleId="WW8Num4z2">
    <w:name w:val="WW8Num4z2"/>
    <w:rsid w:val="003D5F9E"/>
    <w:rPr>
      <w:rFonts w:ascii="Wingdings" w:hAnsi="Wingdings" w:cs="Wingdings"/>
    </w:rPr>
  </w:style>
  <w:style w:type="character" w:customStyle="1" w:styleId="WW8Num5z0">
    <w:name w:val="WW8Num5z0"/>
    <w:rsid w:val="003D5F9E"/>
  </w:style>
  <w:style w:type="character" w:customStyle="1" w:styleId="WW8Num5z1">
    <w:name w:val="WW8Num5z1"/>
    <w:rsid w:val="003D5F9E"/>
    <w:rPr>
      <w:rFonts w:cs="Calibri"/>
    </w:rPr>
  </w:style>
  <w:style w:type="character" w:customStyle="1" w:styleId="WW8Num5z2">
    <w:name w:val="WW8Num5z2"/>
    <w:rsid w:val="003D5F9E"/>
  </w:style>
  <w:style w:type="character" w:customStyle="1" w:styleId="WW8Num5z3">
    <w:name w:val="WW8Num5z3"/>
    <w:rsid w:val="003D5F9E"/>
  </w:style>
  <w:style w:type="character" w:customStyle="1" w:styleId="WW8Num5z4">
    <w:name w:val="WW8Num5z4"/>
    <w:rsid w:val="003D5F9E"/>
  </w:style>
  <w:style w:type="character" w:customStyle="1" w:styleId="WW8Num5z5">
    <w:name w:val="WW8Num5z5"/>
    <w:rsid w:val="003D5F9E"/>
  </w:style>
  <w:style w:type="character" w:customStyle="1" w:styleId="WW8Num5z6">
    <w:name w:val="WW8Num5z6"/>
    <w:rsid w:val="003D5F9E"/>
  </w:style>
  <w:style w:type="character" w:customStyle="1" w:styleId="WW8Num5z7">
    <w:name w:val="WW8Num5z7"/>
    <w:rsid w:val="003D5F9E"/>
  </w:style>
  <w:style w:type="character" w:customStyle="1" w:styleId="WW8Num5z8">
    <w:name w:val="WW8Num5z8"/>
    <w:rsid w:val="003D5F9E"/>
  </w:style>
  <w:style w:type="character" w:customStyle="1" w:styleId="WW8Num6z0">
    <w:name w:val="WW8Num6z0"/>
    <w:rsid w:val="003D5F9E"/>
  </w:style>
  <w:style w:type="character" w:customStyle="1" w:styleId="WW8Num6z1">
    <w:name w:val="WW8Num6z1"/>
    <w:rsid w:val="003D5F9E"/>
  </w:style>
  <w:style w:type="character" w:customStyle="1" w:styleId="WW8Num6z2">
    <w:name w:val="WW8Num6z2"/>
    <w:rsid w:val="003D5F9E"/>
  </w:style>
  <w:style w:type="character" w:customStyle="1" w:styleId="WW8Num6z3">
    <w:name w:val="WW8Num6z3"/>
    <w:rsid w:val="003D5F9E"/>
    <w:rPr>
      <w:rFonts w:cs="Calibri"/>
    </w:rPr>
  </w:style>
  <w:style w:type="character" w:customStyle="1" w:styleId="WW8Num6z4">
    <w:name w:val="WW8Num6z4"/>
    <w:rsid w:val="003D5F9E"/>
  </w:style>
  <w:style w:type="character" w:customStyle="1" w:styleId="WW8Num6z5">
    <w:name w:val="WW8Num6z5"/>
    <w:rsid w:val="003D5F9E"/>
  </w:style>
  <w:style w:type="character" w:customStyle="1" w:styleId="WW8Num6z6">
    <w:name w:val="WW8Num6z6"/>
    <w:rsid w:val="003D5F9E"/>
  </w:style>
  <w:style w:type="character" w:customStyle="1" w:styleId="WW8Num6z7">
    <w:name w:val="WW8Num6z7"/>
    <w:rsid w:val="003D5F9E"/>
  </w:style>
  <w:style w:type="character" w:customStyle="1" w:styleId="WW8Num6z8">
    <w:name w:val="WW8Num6z8"/>
    <w:rsid w:val="003D5F9E"/>
  </w:style>
  <w:style w:type="character" w:customStyle="1" w:styleId="WW8Num7z0">
    <w:name w:val="WW8Num7z0"/>
    <w:rsid w:val="003D5F9E"/>
    <w:rPr>
      <w:b w:val="0"/>
    </w:rPr>
  </w:style>
  <w:style w:type="character" w:customStyle="1" w:styleId="WW8Num7z1">
    <w:name w:val="WW8Num7z1"/>
    <w:rsid w:val="003D5F9E"/>
  </w:style>
  <w:style w:type="character" w:customStyle="1" w:styleId="WW8Num7z2">
    <w:name w:val="WW8Num7z2"/>
    <w:rsid w:val="003D5F9E"/>
  </w:style>
  <w:style w:type="character" w:customStyle="1" w:styleId="WW8Num7z3">
    <w:name w:val="WW8Num7z3"/>
    <w:rsid w:val="003D5F9E"/>
  </w:style>
  <w:style w:type="character" w:customStyle="1" w:styleId="WW8Num7z4">
    <w:name w:val="WW8Num7z4"/>
    <w:rsid w:val="003D5F9E"/>
  </w:style>
  <w:style w:type="character" w:customStyle="1" w:styleId="WW8Num7z5">
    <w:name w:val="WW8Num7z5"/>
    <w:rsid w:val="003D5F9E"/>
  </w:style>
  <w:style w:type="character" w:customStyle="1" w:styleId="WW8Num7z6">
    <w:name w:val="WW8Num7z6"/>
    <w:rsid w:val="003D5F9E"/>
  </w:style>
  <w:style w:type="character" w:customStyle="1" w:styleId="WW8Num7z7">
    <w:name w:val="WW8Num7z7"/>
    <w:rsid w:val="003D5F9E"/>
  </w:style>
  <w:style w:type="character" w:customStyle="1" w:styleId="WW8Num7z8">
    <w:name w:val="WW8Num7z8"/>
    <w:rsid w:val="003D5F9E"/>
  </w:style>
  <w:style w:type="character" w:customStyle="1" w:styleId="WW8Num8z0">
    <w:name w:val="WW8Num8z0"/>
    <w:rsid w:val="003D5F9E"/>
  </w:style>
  <w:style w:type="character" w:customStyle="1" w:styleId="WW8Num8z1">
    <w:name w:val="WW8Num8z1"/>
    <w:rsid w:val="003D5F9E"/>
  </w:style>
  <w:style w:type="character" w:customStyle="1" w:styleId="WW8Num8z2">
    <w:name w:val="WW8Num8z2"/>
    <w:rsid w:val="003D5F9E"/>
  </w:style>
  <w:style w:type="character" w:customStyle="1" w:styleId="WW8Num8z3">
    <w:name w:val="WW8Num8z3"/>
    <w:rsid w:val="003D5F9E"/>
  </w:style>
  <w:style w:type="character" w:customStyle="1" w:styleId="WW8Num8z4">
    <w:name w:val="WW8Num8z4"/>
    <w:rsid w:val="003D5F9E"/>
  </w:style>
  <w:style w:type="character" w:customStyle="1" w:styleId="WW8Num8z5">
    <w:name w:val="WW8Num8z5"/>
    <w:rsid w:val="003D5F9E"/>
  </w:style>
  <w:style w:type="character" w:customStyle="1" w:styleId="WW8Num8z6">
    <w:name w:val="WW8Num8z6"/>
    <w:rsid w:val="003D5F9E"/>
  </w:style>
  <w:style w:type="character" w:customStyle="1" w:styleId="WW8Num8z7">
    <w:name w:val="WW8Num8z7"/>
    <w:rsid w:val="003D5F9E"/>
  </w:style>
  <w:style w:type="character" w:customStyle="1" w:styleId="WW8Num8z8">
    <w:name w:val="WW8Num8z8"/>
    <w:rsid w:val="003D5F9E"/>
  </w:style>
  <w:style w:type="character" w:customStyle="1" w:styleId="Domylnaczcionkaakapitu1">
    <w:name w:val="Domyślna czcionka akapitu1"/>
    <w:rsid w:val="003D5F9E"/>
  </w:style>
  <w:style w:type="character" w:customStyle="1" w:styleId="NagwekZnak">
    <w:name w:val="Nagłówek Znak"/>
    <w:basedOn w:val="Domylnaczcionkaakapitu1"/>
    <w:rsid w:val="003D5F9E"/>
  </w:style>
  <w:style w:type="character" w:customStyle="1" w:styleId="StopkaZnak">
    <w:name w:val="Stopka Znak"/>
    <w:basedOn w:val="Domylnaczcionkaakapitu1"/>
    <w:uiPriority w:val="99"/>
    <w:rsid w:val="003D5F9E"/>
  </w:style>
  <w:style w:type="character" w:customStyle="1" w:styleId="Nagwek1Znak">
    <w:name w:val="Nagłówek 1 Znak"/>
    <w:basedOn w:val="Domylnaczcionkaakapitu1"/>
    <w:rsid w:val="003D5F9E"/>
    <w:rPr>
      <w:rFonts w:ascii="Calibri" w:hAnsi="Calibri" w:cs="font595"/>
      <w:b/>
      <w:sz w:val="24"/>
      <w:szCs w:val="32"/>
    </w:rPr>
  </w:style>
  <w:style w:type="character" w:customStyle="1" w:styleId="Nagwek2Znak">
    <w:name w:val="Nagłówek 2 Znak"/>
    <w:basedOn w:val="Domylnaczcionkaakapitu1"/>
    <w:rsid w:val="003D5F9E"/>
    <w:rPr>
      <w:rFonts w:ascii="Calibri" w:hAnsi="Calibri" w:cs="font595"/>
      <w:b/>
      <w:i/>
      <w:sz w:val="24"/>
      <w:szCs w:val="26"/>
    </w:rPr>
  </w:style>
  <w:style w:type="character" w:customStyle="1" w:styleId="TekstdymkaZnak">
    <w:name w:val="Tekst dymka Znak"/>
    <w:basedOn w:val="Domylnaczcionkaakapitu1"/>
    <w:rsid w:val="003D5F9E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1"/>
    <w:rsid w:val="003D5F9E"/>
    <w:rPr>
      <w:rFonts w:ascii="Calibri Light" w:hAnsi="Calibri Light" w:cs="font595"/>
      <w:b/>
      <w:sz w:val="24"/>
      <w:szCs w:val="24"/>
    </w:rPr>
  </w:style>
  <w:style w:type="character" w:styleId="Hipercze">
    <w:name w:val="Hyperlink"/>
    <w:basedOn w:val="Domylnaczcionkaakapitu1"/>
    <w:rsid w:val="003D5F9E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1"/>
    <w:rsid w:val="003D5F9E"/>
    <w:rPr>
      <w:sz w:val="20"/>
      <w:szCs w:val="20"/>
    </w:rPr>
  </w:style>
  <w:style w:type="character" w:customStyle="1" w:styleId="Odwoanieprzypisudolnego1">
    <w:name w:val="Odwołanie przypisu dolnego1"/>
    <w:basedOn w:val="Domylnaczcionkaakapitu1"/>
    <w:rsid w:val="003D5F9E"/>
    <w:rPr>
      <w:vertAlign w:val="superscript"/>
    </w:rPr>
  </w:style>
  <w:style w:type="character" w:customStyle="1" w:styleId="UyteHipercze1">
    <w:name w:val="UżyteHiperłącze1"/>
    <w:basedOn w:val="Domylnaczcionkaakapitu1"/>
    <w:rsid w:val="003D5F9E"/>
    <w:rPr>
      <w:color w:val="954F72"/>
      <w:u w:val="single"/>
    </w:rPr>
  </w:style>
  <w:style w:type="character" w:customStyle="1" w:styleId="Odwoaniedokomentarza1">
    <w:name w:val="Odwołanie do komentarza1"/>
    <w:basedOn w:val="Domylnaczcionkaakapitu1"/>
    <w:rsid w:val="003D5F9E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3D5F9E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3D5F9E"/>
    <w:rPr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1"/>
    <w:rsid w:val="003D5F9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1"/>
    <w:rsid w:val="003D5F9E"/>
    <w:rPr>
      <w:color w:val="605E5C"/>
    </w:rPr>
  </w:style>
  <w:style w:type="character" w:customStyle="1" w:styleId="AkapitzlistZnak">
    <w:name w:val="Akapit z listą Znak"/>
    <w:aliases w:val="Podsis rysunku Znak"/>
    <w:uiPriority w:val="34"/>
    <w:rsid w:val="003D5F9E"/>
    <w:rPr>
      <w:sz w:val="20"/>
    </w:rPr>
  </w:style>
  <w:style w:type="character" w:customStyle="1" w:styleId="ListLabel1">
    <w:name w:val="ListLabel 1"/>
    <w:rsid w:val="003D5F9E"/>
    <w:rPr>
      <w:rFonts w:eastAsia="PalatinoLinotype-Roman"/>
    </w:rPr>
  </w:style>
  <w:style w:type="character" w:customStyle="1" w:styleId="ListLabel2">
    <w:name w:val="ListLabel 2"/>
    <w:rsid w:val="003D5F9E"/>
    <w:rPr>
      <w:rFonts w:cs="Courier New"/>
    </w:rPr>
  </w:style>
  <w:style w:type="character" w:customStyle="1" w:styleId="ListLabel3">
    <w:name w:val="ListLabel 3"/>
    <w:rsid w:val="003D5F9E"/>
    <w:rPr>
      <w:b w:val="0"/>
    </w:rPr>
  </w:style>
  <w:style w:type="paragraph" w:customStyle="1" w:styleId="Nagwek10">
    <w:name w:val="Nagłówek1"/>
    <w:basedOn w:val="Normalny"/>
    <w:next w:val="Tekstpodstawowy"/>
    <w:rsid w:val="003D5F9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D5F9E"/>
    <w:pPr>
      <w:spacing w:after="120"/>
    </w:pPr>
  </w:style>
  <w:style w:type="paragraph" w:styleId="Lista">
    <w:name w:val="List"/>
    <w:basedOn w:val="Tekstpodstawowy"/>
    <w:rsid w:val="003D5F9E"/>
    <w:rPr>
      <w:rFonts w:cs="Mangal"/>
    </w:rPr>
  </w:style>
  <w:style w:type="paragraph" w:customStyle="1" w:styleId="Podpis1">
    <w:name w:val="Podpis1"/>
    <w:basedOn w:val="Normalny"/>
    <w:rsid w:val="003D5F9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D5F9E"/>
    <w:pPr>
      <w:suppressLineNumbers/>
    </w:pPr>
    <w:rPr>
      <w:rFonts w:cs="Mangal"/>
    </w:rPr>
  </w:style>
  <w:style w:type="paragraph" w:styleId="Nagwek">
    <w:name w:val="header"/>
    <w:basedOn w:val="Normalny"/>
    <w:uiPriority w:val="99"/>
    <w:rsid w:val="003D5F9E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3D5F9E"/>
    <w:pPr>
      <w:suppressLineNumbers/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rsid w:val="003D5F9E"/>
    <w:pPr>
      <w:tabs>
        <w:tab w:val="left" w:pos="397"/>
      </w:tabs>
      <w:spacing w:after="100"/>
      <w:ind w:left="397" w:firstLine="397"/>
    </w:pPr>
    <w:rPr>
      <w:sz w:val="20"/>
    </w:rPr>
  </w:style>
  <w:style w:type="paragraph" w:customStyle="1" w:styleId="Tekstdymka1">
    <w:name w:val="Tekst dymka1"/>
    <w:basedOn w:val="Normalny"/>
    <w:rsid w:val="003D5F9E"/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rsid w:val="003D5F9E"/>
    <w:rPr>
      <w:sz w:val="20"/>
      <w:szCs w:val="20"/>
    </w:rPr>
  </w:style>
  <w:style w:type="paragraph" w:styleId="Nagwekspisutreci">
    <w:name w:val="TOC Heading"/>
    <w:basedOn w:val="Nagwek1"/>
    <w:qFormat/>
    <w:rsid w:val="003D5F9E"/>
    <w:pPr>
      <w:numPr>
        <w:numId w:val="0"/>
      </w:numPr>
      <w:suppressLineNumbers/>
      <w:spacing w:before="480" w:after="0" w:line="276" w:lineRule="auto"/>
      <w:jc w:val="left"/>
    </w:pPr>
    <w:rPr>
      <w:rFonts w:ascii="Calibri Light" w:hAnsi="Calibri Light" w:cs="Calibri Light"/>
      <w:bCs/>
      <w:color w:val="2E74B5"/>
      <w:sz w:val="32"/>
      <w:szCs w:val="28"/>
    </w:rPr>
  </w:style>
  <w:style w:type="paragraph" w:styleId="Spistreci1">
    <w:name w:val="toc 1"/>
    <w:basedOn w:val="Normalny"/>
    <w:rsid w:val="003D5F9E"/>
    <w:pPr>
      <w:tabs>
        <w:tab w:val="left" w:pos="567"/>
        <w:tab w:val="right" w:leader="dot" w:pos="8210"/>
      </w:tabs>
      <w:spacing w:after="100"/>
    </w:pPr>
    <w:rPr>
      <w:rFonts w:ascii="Arial" w:hAnsi="Arial" w:cs="Arial"/>
      <w:b/>
      <w:sz w:val="20"/>
      <w:szCs w:val="20"/>
    </w:rPr>
  </w:style>
  <w:style w:type="paragraph" w:styleId="Spistreci2">
    <w:name w:val="toc 2"/>
    <w:basedOn w:val="Normalny"/>
    <w:rsid w:val="003D5F9E"/>
    <w:pPr>
      <w:tabs>
        <w:tab w:val="left" w:pos="1134"/>
        <w:tab w:val="right" w:leader="dot" w:pos="8210"/>
      </w:tabs>
      <w:spacing w:line="264" w:lineRule="auto"/>
      <w:ind w:left="567"/>
      <w:jc w:val="both"/>
    </w:pPr>
  </w:style>
  <w:style w:type="paragraph" w:customStyle="1" w:styleId="Tekstkomentarza1">
    <w:name w:val="Tekst komentarza1"/>
    <w:basedOn w:val="Normalny"/>
    <w:rsid w:val="003D5F9E"/>
    <w:rPr>
      <w:sz w:val="20"/>
      <w:szCs w:val="20"/>
    </w:rPr>
  </w:style>
  <w:style w:type="paragraph" w:customStyle="1" w:styleId="Tematkomentarza1">
    <w:name w:val="Temat komentarza1"/>
    <w:basedOn w:val="Tekstkomentarza1"/>
    <w:rsid w:val="003D5F9E"/>
    <w:rPr>
      <w:b/>
      <w:bCs/>
    </w:rPr>
  </w:style>
  <w:style w:type="paragraph" w:customStyle="1" w:styleId="Poprawka1">
    <w:name w:val="Poprawka1"/>
    <w:rsid w:val="003D5F9E"/>
    <w:pPr>
      <w:suppressAutoHyphens/>
      <w:spacing w:line="100" w:lineRule="atLeast"/>
    </w:pPr>
    <w:rPr>
      <w:rFonts w:ascii="Calibri" w:eastAsia="SimSun" w:hAnsi="Calibri" w:cs="font595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3D5F9E"/>
    <w:pPr>
      <w:ind w:firstLine="708"/>
      <w:jc w:val="both"/>
    </w:pPr>
    <w:rPr>
      <w:lang w:val="en-US"/>
    </w:rPr>
  </w:style>
  <w:style w:type="paragraph" w:customStyle="1" w:styleId="Bezodstpw1">
    <w:name w:val="Bez odstępów1"/>
    <w:rsid w:val="003D5F9E"/>
    <w:pPr>
      <w:suppressAutoHyphens/>
      <w:spacing w:line="100" w:lineRule="atLeast"/>
    </w:pPr>
    <w:rPr>
      <w:rFonts w:ascii="Calibri" w:hAnsi="Calibri"/>
      <w:sz w:val="22"/>
      <w:szCs w:val="22"/>
      <w:lang w:eastAsia="ar-SA"/>
    </w:rPr>
  </w:style>
  <w:style w:type="paragraph" w:customStyle="1" w:styleId="Noparagraphstyle">
    <w:name w:val="[No paragraph style]"/>
    <w:rsid w:val="003D5F9E"/>
    <w:pPr>
      <w:suppressAutoHyphens/>
      <w:spacing w:line="288" w:lineRule="auto"/>
    </w:pPr>
    <w:rPr>
      <w:rFonts w:ascii="Calibri" w:eastAsia="Calibri" w:hAnsi="Calibri"/>
      <w:color w:val="000000"/>
      <w:sz w:val="24"/>
      <w:szCs w:val="24"/>
      <w:lang w:eastAsia="ar-SA"/>
    </w:rPr>
  </w:style>
  <w:style w:type="paragraph" w:customStyle="1" w:styleId="zalacznikpunkt1">
    <w:name w:val="zalacznik punkt 1"/>
    <w:basedOn w:val="Normalny"/>
    <w:rsid w:val="003D5F9E"/>
    <w:pPr>
      <w:tabs>
        <w:tab w:val="left" w:pos="397"/>
        <w:tab w:val="right" w:leader="dot" w:pos="9639"/>
      </w:tabs>
      <w:spacing w:before="120"/>
      <w:ind w:left="397" w:hanging="397"/>
      <w:jc w:val="both"/>
    </w:pPr>
    <w:rPr>
      <w:rFonts w:ascii="Arial Narrow" w:eastAsia="Calibri" w:hAnsi="Arial Narrow" w:cs="Arial Narrow"/>
      <w:lang w:val="en-US"/>
    </w:rPr>
  </w:style>
  <w:style w:type="paragraph" w:customStyle="1" w:styleId="dane">
    <w:name w:val="dane"/>
    <w:basedOn w:val="Normalny"/>
    <w:rsid w:val="003D5F9E"/>
    <w:pPr>
      <w:tabs>
        <w:tab w:val="right" w:leader="dot" w:pos="9639"/>
      </w:tabs>
      <w:spacing w:before="120"/>
      <w:jc w:val="both"/>
    </w:pPr>
    <w:rPr>
      <w:rFonts w:ascii="Arial Narrow" w:eastAsia="Calibri" w:hAnsi="Arial Narrow" w:cs="Arial Narrow"/>
      <w:lang w:val="en-US"/>
    </w:rPr>
  </w:style>
  <w:style w:type="paragraph" w:customStyle="1" w:styleId="daneobjasnienia">
    <w:name w:val="dane objasnienia"/>
    <w:basedOn w:val="Normalny"/>
    <w:rsid w:val="003D5F9E"/>
    <w:pPr>
      <w:tabs>
        <w:tab w:val="right" w:pos="8505"/>
        <w:tab w:val="right" w:pos="9639"/>
      </w:tabs>
      <w:jc w:val="center"/>
    </w:pPr>
    <w:rPr>
      <w:rFonts w:ascii="Arial Narrow" w:eastAsia="Calibri" w:hAnsi="Arial Narrow" w:cs="Arial Narrow"/>
      <w:sz w:val="16"/>
      <w:szCs w:val="16"/>
      <w:lang w:val="en-US"/>
    </w:rPr>
  </w:style>
  <w:style w:type="paragraph" w:customStyle="1" w:styleId="WW-Tekstpodstawowywcity2">
    <w:name w:val="WW-Tekst podstawowy wcięty 2"/>
    <w:basedOn w:val="Normalny"/>
    <w:rsid w:val="003D5F9E"/>
    <w:pPr>
      <w:tabs>
        <w:tab w:val="left" w:pos="786"/>
      </w:tabs>
      <w:ind w:left="426" w:hanging="284"/>
      <w:jc w:val="both"/>
    </w:pPr>
    <w:rPr>
      <w:rFonts w:cs="Calibri"/>
      <w:szCs w:val="20"/>
    </w:rPr>
  </w:style>
  <w:style w:type="paragraph" w:customStyle="1" w:styleId="Zawartotabeli">
    <w:name w:val="Zawartość tabeli"/>
    <w:basedOn w:val="Normalny"/>
    <w:rsid w:val="003D5F9E"/>
    <w:pPr>
      <w:suppressLineNumbers/>
    </w:pPr>
  </w:style>
  <w:style w:type="paragraph" w:customStyle="1" w:styleId="Nagwektabeli">
    <w:name w:val="Nagłówek tabeli"/>
    <w:basedOn w:val="Zawartotabeli"/>
    <w:rsid w:val="003D5F9E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52F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rsid w:val="00E52F18"/>
    <w:rPr>
      <w:rFonts w:ascii="Segoe UI" w:hAnsi="Segoe UI" w:cs="Segoe UI"/>
      <w:kern w:val="1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E52F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E01D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E01D1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1E01D1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1F2D2E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1F2D2E"/>
    <w:rPr>
      <w:b/>
      <w:bCs/>
      <w:kern w:val="1"/>
      <w:lang w:eastAsia="ar-SA"/>
    </w:rPr>
  </w:style>
  <w:style w:type="character" w:customStyle="1" w:styleId="alb">
    <w:name w:val="a_lb"/>
    <w:basedOn w:val="Domylnaczcionkaakapitu"/>
    <w:rsid w:val="001F2D2E"/>
  </w:style>
  <w:style w:type="character" w:customStyle="1" w:styleId="alb-s">
    <w:name w:val="a_lb-s"/>
    <w:basedOn w:val="Domylnaczcionkaakapitu"/>
    <w:rsid w:val="001F2D2E"/>
  </w:style>
  <w:style w:type="character" w:styleId="Uwydatnienie">
    <w:name w:val="Emphasis"/>
    <w:basedOn w:val="Domylnaczcionkaakapitu"/>
    <w:qFormat/>
    <w:rsid w:val="001F2D2E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1F2D2E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95885"/>
  </w:style>
  <w:style w:type="character" w:customStyle="1" w:styleId="WW8Num4z3">
    <w:name w:val="WW8Num4z3"/>
    <w:rsid w:val="00695885"/>
  </w:style>
  <w:style w:type="character" w:customStyle="1" w:styleId="WW8Num9z0">
    <w:name w:val="WW8Num9z0"/>
    <w:rsid w:val="00695885"/>
    <w:rPr>
      <w:rFonts w:eastAsia="Times New Roman" w:cs="Calibri"/>
      <w:b w:val="0"/>
      <w:color w:val="C00000"/>
      <w:lang w:val="en-US"/>
    </w:rPr>
  </w:style>
  <w:style w:type="character" w:customStyle="1" w:styleId="WW8Num9z1">
    <w:name w:val="WW8Num9z1"/>
    <w:rsid w:val="00695885"/>
  </w:style>
  <w:style w:type="character" w:customStyle="1" w:styleId="WW8Num9z2">
    <w:name w:val="WW8Num9z2"/>
    <w:rsid w:val="00695885"/>
    <w:rPr>
      <w:rFonts w:cs="Arial"/>
    </w:rPr>
  </w:style>
  <w:style w:type="character" w:customStyle="1" w:styleId="WW8Num9z3">
    <w:name w:val="WW8Num9z3"/>
    <w:rsid w:val="00695885"/>
  </w:style>
  <w:style w:type="character" w:customStyle="1" w:styleId="WW8Num9z4">
    <w:name w:val="WW8Num9z4"/>
    <w:rsid w:val="00695885"/>
  </w:style>
  <w:style w:type="character" w:customStyle="1" w:styleId="WW8Num9z5">
    <w:name w:val="WW8Num9z5"/>
    <w:rsid w:val="00695885"/>
  </w:style>
  <w:style w:type="character" w:customStyle="1" w:styleId="WW8Num9z6">
    <w:name w:val="WW8Num9z6"/>
    <w:rsid w:val="00695885"/>
  </w:style>
  <w:style w:type="character" w:customStyle="1" w:styleId="WW8Num9z7">
    <w:name w:val="WW8Num9z7"/>
    <w:rsid w:val="00695885"/>
  </w:style>
  <w:style w:type="character" w:customStyle="1" w:styleId="WW8Num9z8">
    <w:name w:val="WW8Num9z8"/>
    <w:rsid w:val="00695885"/>
  </w:style>
  <w:style w:type="character" w:customStyle="1" w:styleId="WW8Num10z0">
    <w:name w:val="WW8Num10z0"/>
    <w:rsid w:val="00695885"/>
    <w:rPr>
      <w:rFonts w:ascii="Calibri" w:eastAsia="Times New Roman" w:hAnsi="Calibri" w:cs="Calibri"/>
    </w:rPr>
  </w:style>
  <w:style w:type="character" w:customStyle="1" w:styleId="WW8Num10z1">
    <w:name w:val="WW8Num10z1"/>
    <w:rsid w:val="00695885"/>
    <w:rPr>
      <w:rFonts w:ascii="Times New Roman" w:hAnsi="Times New Roman" w:cs="Times New Roman"/>
    </w:rPr>
  </w:style>
  <w:style w:type="character" w:customStyle="1" w:styleId="WW8Num10z2">
    <w:name w:val="WW8Num10z2"/>
    <w:rsid w:val="00695885"/>
    <w:rPr>
      <w:rFonts w:cs="Arial"/>
      <w:b/>
    </w:rPr>
  </w:style>
  <w:style w:type="character" w:customStyle="1" w:styleId="WW8Num10z3">
    <w:name w:val="WW8Num10z3"/>
    <w:rsid w:val="00695885"/>
    <w:rPr>
      <w:rFonts w:ascii="Times New Roman" w:hAnsi="Times New Roman" w:cs="Arial"/>
    </w:rPr>
  </w:style>
  <w:style w:type="character" w:customStyle="1" w:styleId="WW8Num10z4">
    <w:name w:val="WW8Num10z4"/>
    <w:rsid w:val="00695885"/>
  </w:style>
  <w:style w:type="character" w:customStyle="1" w:styleId="WW8Num10z5">
    <w:name w:val="WW8Num10z5"/>
    <w:rsid w:val="00695885"/>
  </w:style>
  <w:style w:type="character" w:customStyle="1" w:styleId="WW8Num10z6">
    <w:name w:val="WW8Num10z6"/>
    <w:rsid w:val="00695885"/>
  </w:style>
  <w:style w:type="character" w:customStyle="1" w:styleId="WW8Num10z7">
    <w:name w:val="WW8Num10z7"/>
    <w:rsid w:val="00695885"/>
  </w:style>
  <w:style w:type="character" w:customStyle="1" w:styleId="WW8Num10z8">
    <w:name w:val="WW8Num10z8"/>
    <w:rsid w:val="00695885"/>
  </w:style>
  <w:style w:type="character" w:customStyle="1" w:styleId="WW8Num11z0">
    <w:name w:val="WW8Num11z0"/>
    <w:rsid w:val="00695885"/>
    <w:rPr>
      <w:rFonts w:ascii="Calibri" w:eastAsia="Verdana" w:hAnsi="Calibri" w:cs="Calibri"/>
      <w:i/>
      <w:iCs/>
      <w:kern w:val="1"/>
    </w:rPr>
  </w:style>
  <w:style w:type="character" w:customStyle="1" w:styleId="WW8Num11z1">
    <w:name w:val="WW8Num11z1"/>
    <w:rsid w:val="00695885"/>
    <w:rPr>
      <w:rFonts w:eastAsia="Verdana"/>
    </w:rPr>
  </w:style>
  <w:style w:type="character" w:customStyle="1" w:styleId="WW8Num11z2">
    <w:name w:val="WW8Num11z2"/>
    <w:rsid w:val="00695885"/>
    <w:rPr>
      <w:rFonts w:cs="Arial"/>
    </w:rPr>
  </w:style>
  <w:style w:type="character" w:customStyle="1" w:styleId="WW8Num11z3">
    <w:name w:val="WW8Num11z3"/>
    <w:rsid w:val="00695885"/>
    <w:rPr>
      <w:rFonts w:ascii="Times New Roman" w:hAnsi="Times New Roman" w:cs="Arial"/>
      <w:lang w:val="en-US"/>
    </w:rPr>
  </w:style>
  <w:style w:type="character" w:customStyle="1" w:styleId="WW8Num11z4">
    <w:name w:val="WW8Num11z4"/>
    <w:rsid w:val="00695885"/>
    <w:rPr>
      <w:rFonts w:ascii="Times New Roman" w:hAnsi="Times New Roman" w:cs="Times New Roman"/>
    </w:rPr>
  </w:style>
  <w:style w:type="character" w:customStyle="1" w:styleId="WW8Num11z5">
    <w:name w:val="WW8Num11z5"/>
    <w:rsid w:val="00695885"/>
  </w:style>
  <w:style w:type="character" w:customStyle="1" w:styleId="WW8Num11z6">
    <w:name w:val="WW8Num11z6"/>
    <w:rsid w:val="00695885"/>
  </w:style>
  <w:style w:type="character" w:customStyle="1" w:styleId="WW8Num11z7">
    <w:name w:val="WW8Num11z7"/>
    <w:rsid w:val="00695885"/>
  </w:style>
  <w:style w:type="character" w:customStyle="1" w:styleId="WW8Num11z8">
    <w:name w:val="WW8Num11z8"/>
    <w:rsid w:val="00695885"/>
  </w:style>
  <w:style w:type="character" w:customStyle="1" w:styleId="WW8Num12z0">
    <w:name w:val="WW8Num12z0"/>
    <w:rsid w:val="00695885"/>
    <w:rPr>
      <w:rFonts w:ascii="Calibri" w:eastAsia="Verdana" w:hAnsi="Calibri" w:cs="Symbol"/>
      <w:b w:val="0"/>
      <w:bCs w:val="0"/>
      <w:i w:val="0"/>
      <w:iCs w:val="0"/>
      <w:strike w:val="0"/>
      <w:dstrike w:val="0"/>
      <w:color w:val="7030A0"/>
      <w:spacing w:val="0"/>
      <w:kern w:val="1"/>
      <w:sz w:val="20"/>
      <w:szCs w:val="20"/>
      <w:em w:val="none"/>
    </w:rPr>
  </w:style>
  <w:style w:type="character" w:customStyle="1" w:styleId="WW8Num12z1">
    <w:name w:val="WW8Num12z1"/>
    <w:rsid w:val="00695885"/>
    <w:rPr>
      <w:rFonts w:eastAsia="Verdana" w:cs="Arial"/>
      <w:b/>
      <w:bCs/>
      <w:i/>
      <w:iCs/>
      <w:color w:val="9900FF"/>
    </w:rPr>
  </w:style>
  <w:style w:type="character" w:customStyle="1" w:styleId="WW8Num12z2">
    <w:name w:val="WW8Num12z2"/>
    <w:rsid w:val="00695885"/>
  </w:style>
  <w:style w:type="character" w:customStyle="1" w:styleId="WW8Num12z3">
    <w:name w:val="WW8Num12z3"/>
    <w:rsid w:val="00695885"/>
    <w:rPr>
      <w:rFonts w:ascii="Times New Roman" w:hAnsi="Times New Roman" w:cs="Times New Roman"/>
    </w:rPr>
  </w:style>
  <w:style w:type="character" w:customStyle="1" w:styleId="WW8Num12z4">
    <w:name w:val="WW8Num12z4"/>
    <w:rsid w:val="00695885"/>
  </w:style>
  <w:style w:type="character" w:customStyle="1" w:styleId="WW8Num12z5">
    <w:name w:val="WW8Num12z5"/>
    <w:rsid w:val="00695885"/>
  </w:style>
  <w:style w:type="character" w:customStyle="1" w:styleId="WW8Num12z6">
    <w:name w:val="WW8Num12z6"/>
    <w:rsid w:val="00695885"/>
  </w:style>
  <w:style w:type="character" w:customStyle="1" w:styleId="WW8Num12z7">
    <w:name w:val="WW8Num12z7"/>
    <w:rsid w:val="00695885"/>
  </w:style>
  <w:style w:type="character" w:customStyle="1" w:styleId="WW8Num12z8">
    <w:name w:val="WW8Num12z8"/>
    <w:rsid w:val="00695885"/>
  </w:style>
  <w:style w:type="character" w:customStyle="1" w:styleId="WW8Num13z0">
    <w:name w:val="WW8Num13z0"/>
    <w:rsid w:val="00695885"/>
    <w:rPr>
      <w:rFonts w:ascii="Calibri" w:eastAsia="Batang" w:hAnsi="Calibri" w:cs="Calibri"/>
      <w:b w:val="0"/>
      <w:bCs w:val="0"/>
      <w:color w:val="00B050"/>
      <w:kern w:val="1"/>
      <w:sz w:val="20"/>
      <w:szCs w:val="20"/>
    </w:rPr>
  </w:style>
  <w:style w:type="character" w:customStyle="1" w:styleId="WW8Num13z1">
    <w:name w:val="WW8Num13z1"/>
    <w:rsid w:val="00695885"/>
    <w:rPr>
      <w:rFonts w:eastAsia="Verdana" w:cs="Arial"/>
      <w:b/>
      <w:bCs/>
    </w:rPr>
  </w:style>
  <w:style w:type="character" w:customStyle="1" w:styleId="WW8Num13z2">
    <w:name w:val="WW8Num13z2"/>
    <w:rsid w:val="00695885"/>
  </w:style>
  <w:style w:type="character" w:customStyle="1" w:styleId="WW8Num13z3">
    <w:name w:val="WW8Num13z3"/>
    <w:rsid w:val="00695885"/>
  </w:style>
  <w:style w:type="character" w:customStyle="1" w:styleId="WW8Num13z4">
    <w:name w:val="WW8Num13z4"/>
    <w:rsid w:val="00695885"/>
  </w:style>
  <w:style w:type="character" w:customStyle="1" w:styleId="WW8Num13z5">
    <w:name w:val="WW8Num13z5"/>
    <w:rsid w:val="00695885"/>
  </w:style>
  <w:style w:type="character" w:customStyle="1" w:styleId="WW8Num13z6">
    <w:name w:val="WW8Num13z6"/>
    <w:rsid w:val="00695885"/>
  </w:style>
  <w:style w:type="character" w:customStyle="1" w:styleId="WW8Num13z7">
    <w:name w:val="WW8Num13z7"/>
    <w:rsid w:val="00695885"/>
  </w:style>
  <w:style w:type="character" w:customStyle="1" w:styleId="WW8Num13z8">
    <w:name w:val="WW8Num13z8"/>
    <w:rsid w:val="00695885"/>
  </w:style>
  <w:style w:type="character" w:customStyle="1" w:styleId="WW8Num14z0">
    <w:name w:val="WW8Num14z0"/>
    <w:rsid w:val="00695885"/>
    <w:rPr>
      <w:rFonts w:eastAsia="Times New Roman" w:cs="Arial"/>
      <w:b w:val="0"/>
      <w:bCs/>
      <w:kern w:val="1"/>
      <w:sz w:val="20"/>
      <w:szCs w:val="20"/>
    </w:rPr>
  </w:style>
  <w:style w:type="character" w:customStyle="1" w:styleId="WW8Num14z1">
    <w:name w:val="WW8Num14z1"/>
    <w:rsid w:val="00695885"/>
    <w:rPr>
      <w:rFonts w:ascii="Calibri" w:eastAsia="Times New Roman" w:hAnsi="Calibri" w:cs="Courier New"/>
      <w:b/>
      <w:bCs/>
      <w:strike w:val="0"/>
      <w:dstrike w:val="0"/>
      <w:sz w:val="20"/>
      <w:szCs w:val="20"/>
    </w:rPr>
  </w:style>
  <w:style w:type="character" w:customStyle="1" w:styleId="WW8Num14z2">
    <w:name w:val="WW8Num14z2"/>
    <w:rsid w:val="00695885"/>
  </w:style>
  <w:style w:type="character" w:customStyle="1" w:styleId="WW8Num14z3">
    <w:name w:val="WW8Num14z3"/>
    <w:rsid w:val="00695885"/>
  </w:style>
  <w:style w:type="character" w:customStyle="1" w:styleId="WW8Num14z4">
    <w:name w:val="WW8Num14z4"/>
    <w:rsid w:val="00695885"/>
  </w:style>
  <w:style w:type="character" w:customStyle="1" w:styleId="WW8Num14z5">
    <w:name w:val="WW8Num14z5"/>
    <w:rsid w:val="00695885"/>
  </w:style>
  <w:style w:type="character" w:customStyle="1" w:styleId="WW8Num14z6">
    <w:name w:val="WW8Num14z6"/>
    <w:rsid w:val="00695885"/>
  </w:style>
  <w:style w:type="character" w:customStyle="1" w:styleId="WW8Num14z7">
    <w:name w:val="WW8Num14z7"/>
    <w:rsid w:val="00695885"/>
  </w:style>
  <w:style w:type="character" w:customStyle="1" w:styleId="WW8Num14z8">
    <w:name w:val="WW8Num14z8"/>
    <w:rsid w:val="00695885"/>
  </w:style>
  <w:style w:type="character" w:customStyle="1" w:styleId="WW8Num15z0">
    <w:name w:val="WW8Num15z0"/>
    <w:rsid w:val="00695885"/>
    <w:rPr>
      <w:rFonts w:ascii="Times New Roman" w:eastAsia="Verdana" w:hAnsi="Times New Roman" w:cs="Arial"/>
      <w:b w:val="0"/>
      <w:strike/>
      <w:color w:val="C00000"/>
      <w:sz w:val="20"/>
      <w:szCs w:val="20"/>
    </w:rPr>
  </w:style>
  <w:style w:type="character" w:customStyle="1" w:styleId="WW8Num15z1">
    <w:name w:val="WW8Num15z1"/>
    <w:rsid w:val="00695885"/>
    <w:rPr>
      <w:rFonts w:ascii="Calibri" w:eastAsia="Times New Roman" w:hAnsi="Calibri" w:cs="Courier New"/>
      <w:b/>
      <w:bCs/>
      <w:i/>
      <w:iCs/>
      <w:strike w:val="0"/>
      <w:dstrike w:val="0"/>
      <w:sz w:val="20"/>
      <w:szCs w:val="20"/>
    </w:rPr>
  </w:style>
  <w:style w:type="character" w:customStyle="1" w:styleId="WW8Num15z2">
    <w:name w:val="WW8Num15z2"/>
    <w:rsid w:val="00695885"/>
  </w:style>
  <w:style w:type="character" w:customStyle="1" w:styleId="WW8Num15z3">
    <w:name w:val="WW8Num15z3"/>
    <w:rsid w:val="00695885"/>
  </w:style>
  <w:style w:type="character" w:customStyle="1" w:styleId="WW8Num15z4">
    <w:name w:val="WW8Num15z4"/>
    <w:rsid w:val="00695885"/>
  </w:style>
  <w:style w:type="character" w:customStyle="1" w:styleId="WW8Num15z5">
    <w:name w:val="WW8Num15z5"/>
    <w:rsid w:val="00695885"/>
  </w:style>
  <w:style w:type="character" w:customStyle="1" w:styleId="WW8Num15z6">
    <w:name w:val="WW8Num15z6"/>
    <w:rsid w:val="00695885"/>
  </w:style>
  <w:style w:type="character" w:customStyle="1" w:styleId="WW8Num15z7">
    <w:name w:val="WW8Num15z7"/>
    <w:rsid w:val="00695885"/>
  </w:style>
  <w:style w:type="character" w:customStyle="1" w:styleId="WW8Num15z8">
    <w:name w:val="WW8Num15z8"/>
    <w:rsid w:val="00695885"/>
  </w:style>
  <w:style w:type="character" w:customStyle="1" w:styleId="WW8Num16z0">
    <w:name w:val="WW8Num16z0"/>
    <w:rsid w:val="00695885"/>
    <w:rPr>
      <w:rFonts w:ascii="Calibri" w:eastAsia="Batang" w:hAnsi="Calibri" w:cs="Arial"/>
      <w:b w:val="0"/>
      <w:bCs/>
      <w:i/>
      <w:iCs/>
      <w:strike w:val="0"/>
      <w:dstrike w:val="0"/>
      <w:vanish w:val="0"/>
      <w:color w:val="00000A"/>
      <w:spacing w:val="0"/>
      <w:kern w:val="1"/>
      <w:sz w:val="20"/>
      <w:szCs w:val="20"/>
      <w:em w:val="none"/>
    </w:rPr>
  </w:style>
  <w:style w:type="character" w:customStyle="1" w:styleId="WW8Num16z1">
    <w:name w:val="WW8Num16z1"/>
    <w:rsid w:val="00695885"/>
    <w:rPr>
      <w:rFonts w:cs="Arial"/>
    </w:rPr>
  </w:style>
  <w:style w:type="character" w:customStyle="1" w:styleId="WW8Num16z2">
    <w:name w:val="WW8Num16z2"/>
    <w:rsid w:val="00695885"/>
    <w:rPr>
      <w:rFonts w:ascii="Times New Roman" w:hAnsi="Times New Roman" w:cs="Times New Roman"/>
    </w:rPr>
  </w:style>
  <w:style w:type="character" w:customStyle="1" w:styleId="WW8Num16z3">
    <w:name w:val="WW8Num16z3"/>
    <w:rsid w:val="00695885"/>
  </w:style>
  <w:style w:type="character" w:customStyle="1" w:styleId="WW8Num16z4">
    <w:name w:val="WW8Num16z4"/>
    <w:rsid w:val="00695885"/>
  </w:style>
  <w:style w:type="character" w:customStyle="1" w:styleId="WW8Num16z5">
    <w:name w:val="WW8Num16z5"/>
    <w:rsid w:val="00695885"/>
  </w:style>
  <w:style w:type="character" w:customStyle="1" w:styleId="WW8Num16z6">
    <w:name w:val="WW8Num16z6"/>
    <w:rsid w:val="00695885"/>
  </w:style>
  <w:style w:type="character" w:customStyle="1" w:styleId="WW8Num16z7">
    <w:name w:val="WW8Num16z7"/>
    <w:rsid w:val="00695885"/>
  </w:style>
  <w:style w:type="character" w:customStyle="1" w:styleId="WW8Num16z8">
    <w:name w:val="WW8Num16z8"/>
    <w:rsid w:val="00695885"/>
  </w:style>
  <w:style w:type="character" w:customStyle="1" w:styleId="WW8Num17z0">
    <w:name w:val="WW8Num17z0"/>
    <w:rsid w:val="00695885"/>
    <w:rPr>
      <w:rFonts w:ascii="Calibri" w:eastAsia="Times New Roman" w:hAnsi="Calibri" w:cs="Calibri"/>
      <w:i/>
      <w:iCs/>
      <w:strike w:val="0"/>
      <w:dstrike w:val="0"/>
    </w:rPr>
  </w:style>
  <w:style w:type="character" w:customStyle="1" w:styleId="WW8Num17z1">
    <w:name w:val="WW8Num17z1"/>
    <w:rsid w:val="00695885"/>
    <w:rPr>
      <w:rFonts w:cs="Arial"/>
      <w:b/>
      <w:color w:val="7030A0"/>
    </w:rPr>
  </w:style>
  <w:style w:type="character" w:customStyle="1" w:styleId="WW8Num17z2">
    <w:name w:val="WW8Num17z2"/>
    <w:rsid w:val="00695885"/>
  </w:style>
  <w:style w:type="character" w:customStyle="1" w:styleId="WW8Num17z3">
    <w:name w:val="WW8Num17z3"/>
    <w:rsid w:val="00695885"/>
  </w:style>
  <w:style w:type="character" w:customStyle="1" w:styleId="WW8Num17z4">
    <w:name w:val="WW8Num17z4"/>
    <w:rsid w:val="00695885"/>
  </w:style>
  <w:style w:type="character" w:customStyle="1" w:styleId="WW8Num17z5">
    <w:name w:val="WW8Num17z5"/>
    <w:rsid w:val="00695885"/>
  </w:style>
  <w:style w:type="character" w:customStyle="1" w:styleId="WW8Num17z6">
    <w:name w:val="WW8Num17z6"/>
    <w:rsid w:val="00695885"/>
  </w:style>
  <w:style w:type="character" w:customStyle="1" w:styleId="WW8Num17z7">
    <w:name w:val="WW8Num17z7"/>
    <w:rsid w:val="00695885"/>
  </w:style>
  <w:style w:type="character" w:customStyle="1" w:styleId="WW8Num17z8">
    <w:name w:val="WW8Num17z8"/>
    <w:rsid w:val="00695885"/>
  </w:style>
  <w:style w:type="character" w:customStyle="1" w:styleId="WW8Num18z0">
    <w:name w:val="WW8Num18z0"/>
    <w:rsid w:val="00695885"/>
    <w:rPr>
      <w:rFonts w:ascii="Symbol" w:eastAsia="Batang" w:hAnsi="Symbol" w:cs="Symbol"/>
      <w:b/>
      <w:bCs/>
      <w:sz w:val="20"/>
      <w:szCs w:val="20"/>
    </w:rPr>
  </w:style>
  <w:style w:type="character" w:customStyle="1" w:styleId="WW8Num18z1">
    <w:name w:val="WW8Num18z1"/>
    <w:rsid w:val="00695885"/>
    <w:rPr>
      <w:rFonts w:ascii="Calibri" w:eastAsia="Times New Roman" w:hAnsi="Calibri" w:cs="Courier New"/>
      <w:b/>
      <w:bCs/>
      <w:strike w:val="0"/>
      <w:dstrike w:val="0"/>
    </w:rPr>
  </w:style>
  <w:style w:type="character" w:customStyle="1" w:styleId="WW8Num18z2">
    <w:name w:val="WW8Num18z2"/>
    <w:rsid w:val="00695885"/>
  </w:style>
  <w:style w:type="character" w:customStyle="1" w:styleId="WW8Num18z3">
    <w:name w:val="WW8Num18z3"/>
    <w:rsid w:val="00695885"/>
    <w:rPr>
      <w:rFonts w:cs="Calibri"/>
      <w:sz w:val="20"/>
      <w:szCs w:val="20"/>
    </w:rPr>
  </w:style>
  <w:style w:type="character" w:customStyle="1" w:styleId="WW8Num18z4">
    <w:name w:val="WW8Num18z4"/>
    <w:rsid w:val="00695885"/>
  </w:style>
  <w:style w:type="character" w:customStyle="1" w:styleId="WW8Num18z5">
    <w:name w:val="WW8Num18z5"/>
    <w:rsid w:val="00695885"/>
  </w:style>
  <w:style w:type="character" w:customStyle="1" w:styleId="WW8Num18z6">
    <w:name w:val="WW8Num18z6"/>
    <w:rsid w:val="00695885"/>
  </w:style>
  <w:style w:type="character" w:customStyle="1" w:styleId="WW8Num18z7">
    <w:name w:val="WW8Num18z7"/>
    <w:rsid w:val="00695885"/>
  </w:style>
  <w:style w:type="character" w:customStyle="1" w:styleId="WW8Num18z8">
    <w:name w:val="WW8Num18z8"/>
    <w:rsid w:val="00695885"/>
  </w:style>
  <w:style w:type="character" w:customStyle="1" w:styleId="WW8Num19z0">
    <w:name w:val="WW8Num19z0"/>
    <w:rsid w:val="00695885"/>
    <w:rPr>
      <w:rFonts w:ascii="Calibri" w:eastAsia="Times New Roman" w:hAnsi="Calibri" w:cs="Calibri"/>
      <w:b w:val="0"/>
      <w:bCs w:val="0"/>
      <w:color w:val="FF0000"/>
      <w:sz w:val="20"/>
      <w:szCs w:val="20"/>
    </w:rPr>
  </w:style>
  <w:style w:type="character" w:customStyle="1" w:styleId="WW8Num19z1">
    <w:name w:val="WW8Num19z1"/>
    <w:rsid w:val="00695885"/>
    <w:rPr>
      <w:rFonts w:ascii="Courier New" w:eastAsia="Times New Roman" w:hAnsi="Courier New" w:cs="Courier New"/>
      <w:color w:val="C00000"/>
    </w:rPr>
  </w:style>
  <w:style w:type="character" w:customStyle="1" w:styleId="WW8Num19z2">
    <w:name w:val="WW8Num19z2"/>
    <w:rsid w:val="00695885"/>
    <w:rPr>
      <w:rFonts w:cs="Arial"/>
      <w:lang w:val="en-US"/>
    </w:rPr>
  </w:style>
  <w:style w:type="character" w:customStyle="1" w:styleId="WW8Num19z3">
    <w:name w:val="WW8Num19z3"/>
    <w:rsid w:val="00695885"/>
  </w:style>
  <w:style w:type="character" w:customStyle="1" w:styleId="WW8Num19z4">
    <w:name w:val="WW8Num19z4"/>
    <w:rsid w:val="00695885"/>
  </w:style>
  <w:style w:type="character" w:customStyle="1" w:styleId="WW8Num19z5">
    <w:name w:val="WW8Num19z5"/>
    <w:rsid w:val="00695885"/>
  </w:style>
  <w:style w:type="character" w:customStyle="1" w:styleId="WW8Num19z6">
    <w:name w:val="WW8Num19z6"/>
    <w:rsid w:val="00695885"/>
  </w:style>
  <w:style w:type="character" w:customStyle="1" w:styleId="WW8Num19z7">
    <w:name w:val="WW8Num19z7"/>
    <w:rsid w:val="00695885"/>
  </w:style>
  <w:style w:type="character" w:customStyle="1" w:styleId="WW8Num19z8">
    <w:name w:val="WW8Num19z8"/>
    <w:rsid w:val="00695885"/>
  </w:style>
  <w:style w:type="character" w:customStyle="1" w:styleId="WW8Num20z0">
    <w:name w:val="WW8Num20z0"/>
    <w:rsid w:val="00695885"/>
    <w:rPr>
      <w:rFonts w:ascii="Symbol" w:eastAsia="Times New Roman" w:hAnsi="Symbol" w:cs="OpenSymbol"/>
      <w:b/>
      <w:bCs/>
    </w:rPr>
  </w:style>
  <w:style w:type="character" w:customStyle="1" w:styleId="WW8Num20z1">
    <w:name w:val="WW8Num20z1"/>
    <w:rsid w:val="00695885"/>
    <w:rPr>
      <w:rFonts w:ascii="Courier New" w:hAnsi="Courier New" w:cs="Courier New"/>
    </w:rPr>
  </w:style>
  <w:style w:type="character" w:customStyle="1" w:styleId="WW8Num20z2">
    <w:name w:val="WW8Num20z2"/>
    <w:rsid w:val="00695885"/>
    <w:rPr>
      <w:rFonts w:ascii="Wingdings" w:hAnsi="Wingdings" w:cs="Wingdings"/>
    </w:rPr>
  </w:style>
  <w:style w:type="character" w:customStyle="1" w:styleId="WW8Num20z3">
    <w:name w:val="WW8Num20z3"/>
    <w:rsid w:val="00695885"/>
    <w:rPr>
      <w:rFonts w:ascii="Symbol" w:hAnsi="Symbol" w:cs="Symbol"/>
    </w:rPr>
  </w:style>
  <w:style w:type="character" w:customStyle="1" w:styleId="WW8Num20z4">
    <w:name w:val="WW8Num20z4"/>
    <w:rsid w:val="00695885"/>
  </w:style>
  <w:style w:type="character" w:customStyle="1" w:styleId="WW8Num20z5">
    <w:name w:val="WW8Num20z5"/>
    <w:rsid w:val="00695885"/>
  </w:style>
  <w:style w:type="character" w:customStyle="1" w:styleId="WW8Num20z6">
    <w:name w:val="WW8Num20z6"/>
    <w:rsid w:val="00695885"/>
  </w:style>
  <w:style w:type="character" w:customStyle="1" w:styleId="WW8Num20z7">
    <w:name w:val="WW8Num20z7"/>
    <w:rsid w:val="00695885"/>
  </w:style>
  <w:style w:type="character" w:customStyle="1" w:styleId="WW8Num20z8">
    <w:name w:val="WW8Num20z8"/>
    <w:rsid w:val="00695885"/>
  </w:style>
  <w:style w:type="character" w:customStyle="1" w:styleId="WW8Num21z0">
    <w:name w:val="WW8Num21z0"/>
    <w:rsid w:val="00695885"/>
    <w:rPr>
      <w:rFonts w:ascii="Calibri" w:eastAsia="Times New Roman" w:hAnsi="Calibri" w:cs="OpenSymbol"/>
      <w:sz w:val="20"/>
      <w:szCs w:val="20"/>
    </w:rPr>
  </w:style>
  <w:style w:type="character" w:customStyle="1" w:styleId="WW8Num21z1">
    <w:name w:val="WW8Num21z1"/>
    <w:rsid w:val="00695885"/>
    <w:rPr>
      <w:rFonts w:eastAsia="Times New Roman" w:cs="Arial"/>
    </w:rPr>
  </w:style>
  <w:style w:type="character" w:customStyle="1" w:styleId="WW8Num21z2">
    <w:name w:val="WW8Num21z2"/>
    <w:rsid w:val="00695885"/>
  </w:style>
  <w:style w:type="character" w:customStyle="1" w:styleId="WW8Num21z3">
    <w:name w:val="WW8Num21z3"/>
    <w:rsid w:val="00695885"/>
  </w:style>
  <w:style w:type="character" w:customStyle="1" w:styleId="WW8Num21z4">
    <w:name w:val="WW8Num21z4"/>
    <w:rsid w:val="00695885"/>
  </w:style>
  <w:style w:type="character" w:customStyle="1" w:styleId="WW8Num21z5">
    <w:name w:val="WW8Num21z5"/>
    <w:rsid w:val="00695885"/>
  </w:style>
  <w:style w:type="character" w:customStyle="1" w:styleId="WW8Num21z6">
    <w:name w:val="WW8Num21z6"/>
    <w:rsid w:val="00695885"/>
  </w:style>
  <w:style w:type="character" w:customStyle="1" w:styleId="WW8Num21z7">
    <w:name w:val="WW8Num21z7"/>
    <w:rsid w:val="00695885"/>
  </w:style>
  <w:style w:type="character" w:customStyle="1" w:styleId="WW8Num21z8">
    <w:name w:val="WW8Num21z8"/>
    <w:rsid w:val="00695885"/>
  </w:style>
  <w:style w:type="character" w:customStyle="1" w:styleId="WW8Num22z0">
    <w:name w:val="WW8Num22z0"/>
    <w:rsid w:val="00695885"/>
    <w:rPr>
      <w:rFonts w:eastAsia="Arial" w:cs="Arial"/>
      <w:b w:val="0"/>
      <w:sz w:val="20"/>
      <w:szCs w:val="20"/>
    </w:rPr>
  </w:style>
  <w:style w:type="character" w:customStyle="1" w:styleId="WW8Num22z1">
    <w:name w:val="WW8Num22z1"/>
    <w:rsid w:val="00695885"/>
    <w:rPr>
      <w:rFonts w:cs="Arial"/>
      <w:b w:val="0"/>
      <w:i w:val="0"/>
    </w:rPr>
  </w:style>
  <w:style w:type="character" w:customStyle="1" w:styleId="WW8Num22z2">
    <w:name w:val="WW8Num22z2"/>
    <w:rsid w:val="00695885"/>
  </w:style>
  <w:style w:type="character" w:customStyle="1" w:styleId="WW8Num22z3">
    <w:name w:val="WW8Num22z3"/>
    <w:rsid w:val="00695885"/>
  </w:style>
  <w:style w:type="character" w:customStyle="1" w:styleId="WW8Num22z4">
    <w:name w:val="WW8Num22z4"/>
    <w:rsid w:val="00695885"/>
  </w:style>
  <w:style w:type="character" w:customStyle="1" w:styleId="WW8Num22z5">
    <w:name w:val="WW8Num22z5"/>
    <w:rsid w:val="00695885"/>
  </w:style>
  <w:style w:type="character" w:customStyle="1" w:styleId="WW8Num22z6">
    <w:name w:val="WW8Num22z6"/>
    <w:rsid w:val="00695885"/>
  </w:style>
  <w:style w:type="character" w:customStyle="1" w:styleId="WW8Num22z7">
    <w:name w:val="WW8Num22z7"/>
    <w:rsid w:val="00695885"/>
  </w:style>
  <w:style w:type="character" w:customStyle="1" w:styleId="WW8Num22z8">
    <w:name w:val="WW8Num22z8"/>
    <w:rsid w:val="00695885"/>
  </w:style>
  <w:style w:type="character" w:customStyle="1" w:styleId="WW8Num23z0">
    <w:name w:val="WW8Num23z0"/>
    <w:rsid w:val="00695885"/>
    <w:rPr>
      <w:rFonts w:eastAsia="Times New Roman" w:cs="Arial"/>
      <w:lang w:val="en-US"/>
    </w:rPr>
  </w:style>
  <w:style w:type="character" w:customStyle="1" w:styleId="WW8Num23z1">
    <w:name w:val="WW8Num23z1"/>
    <w:rsid w:val="00695885"/>
    <w:rPr>
      <w:rFonts w:cs="Arial"/>
      <w:b w:val="0"/>
      <w:i w:val="0"/>
    </w:rPr>
  </w:style>
  <w:style w:type="character" w:customStyle="1" w:styleId="WW8Num23z2">
    <w:name w:val="WW8Num23z2"/>
    <w:rsid w:val="00695885"/>
    <w:rPr>
      <w:rFonts w:cs="Arial"/>
      <w:b/>
    </w:rPr>
  </w:style>
  <w:style w:type="character" w:customStyle="1" w:styleId="WW8Num23z3">
    <w:name w:val="WW8Num23z3"/>
    <w:rsid w:val="00695885"/>
  </w:style>
  <w:style w:type="character" w:customStyle="1" w:styleId="WW8Num23z4">
    <w:name w:val="WW8Num23z4"/>
    <w:rsid w:val="00695885"/>
  </w:style>
  <w:style w:type="character" w:customStyle="1" w:styleId="WW8Num23z5">
    <w:name w:val="WW8Num23z5"/>
    <w:rsid w:val="00695885"/>
  </w:style>
  <w:style w:type="character" w:customStyle="1" w:styleId="WW8Num23z6">
    <w:name w:val="WW8Num23z6"/>
    <w:rsid w:val="00695885"/>
  </w:style>
  <w:style w:type="character" w:customStyle="1" w:styleId="WW8Num23z7">
    <w:name w:val="WW8Num23z7"/>
    <w:rsid w:val="00695885"/>
  </w:style>
  <w:style w:type="character" w:customStyle="1" w:styleId="WW8Num23z8">
    <w:name w:val="WW8Num23z8"/>
    <w:rsid w:val="00695885"/>
  </w:style>
  <w:style w:type="character" w:customStyle="1" w:styleId="WW8Num24z0">
    <w:name w:val="WW8Num24z0"/>
    <w:rsid w:val="00695885"/>
    <w:rPr>
      <w:rFonts w:eastAsia="Verdana" w:cs="Arial"/>
      <w:b w:val="0"/>
      <w:bCs/>
      <w:i/>
      <w:iCs/>
      <w:color w:val="9900FF"/>
      <w:kern w:val="1"/>
      <w:lang w:eastAsia="hi-IN" w:bidi="hi-IN"/>
    </w:rPr>
  </w:style>
  <w:style w:type="character" w:customStyle="1" w:styleId="WW8Num24z1">
    <w:name w:val="WW8Num24z1"/>
    <w:rsid w:val="00695885"/>
  </w:style>
  <w:style w:type="character" w:customStyle="1" w:styleId="WW8Num24z2">
    <w:name w:val="WW8Num24z2"/>
    <w:rsid w:val="00695885"/>
  </w:style>
  <w:style w:type="character" w:customStyle="1" w:styleId="WW8Num24z3">
    <w:name w:val="WW8Num24z3"/>
    <w:rsid w:val="00695885"/>
  </w:style>
  <w:style w:type="character" w:customStyle="1" w:styleId="WW8Num24z4">
    <w:name w:val="WW8Num24z4"/>
    <w:rsid w:val="00695885"/>
  </w:style>
  <w:style w:type="character" w:customStyle="1" w:styleId="WW8Num24z5">
    <w:name w:val="WW8Num24z5"/>
    <w:rsid w:val="00695885"/>
  </w:style>
  <w:style w:type="character" w:customStyle="1" w:styleId="WW8Num24z6">
    <w:name w:val="WW8Num24z6"/>
    <w:rsid w:val="00695885"/>
  </w:style>
  <w:style w:type="character" w:customStyle="1" w:styleId="WW8Num24z7">
    <w:name w:val="WW8Num24z7"/>
    <w:rsid w:val="00695885"/>
  </w:style>
  <w:style w:type="character" w:customStyle="1" w:styleId="WW8Num24z8">
    <w:name w:val="WW8Num24z8"/>
    <w:rsid w:val="00695885"/>
  </w:style>
  <w:style w:type="character" w:customStyle="1" w:styleId="WW8Num25z0">
    <w:name w:val="WW8Num25z0"/>
    <w:rsid w:val="00695885"/>
    <w:rPr>
      <w:rFonts w:eastAsia="Batang" w:cs="Arial"/>
      <w:b w:val="0"/>
      <w:bCs/>
      <w:i/>
      <w:iCs/>
      <w:color w:val="00B050"/>
      <w:sz w:val="20"/>
      <w:szCs w:val="20"/>
    </w:rPr>
  </w:style>
  <w:style w:type="character" w:customStyle="1" w:styleId="WW8Num25z1">
    <w:name w:val="WW8Num25z1"/>
    <w:rsid w:val="00695885"/>
  </w:style>
  <w:style w:type="character" w:customStyle="1" w:styleId="WW8Num25z2">
    <w:name w:val="WW8Num25z2"/>
    <w:rsid w:val="00695885"/>
  </w:style>
  <w:style w:type="character" w:customStyle="1" w:styleId="WW8Num25z3">
    <w:name w:val="WW8Num25z3"/>
    <w:rsid w:val="00695885"/>
    <w:rPr>
      <w:rFonts w:ascii="Arial" w:eastAsia="Arial" w:hAnsi="Arial" w:cs="Arial"/>
    </w:rPr>
  </w:style>
  <w:style w:type="character" w:customStyle="1" w:styleId="WW8Num25z4">
    <w:name w:val="WW8Num25z4"/>
    <w:rsid w:val="00695885"/>
  </w:style>
  <w:style w:type="character" w:customStyle="1" w:styleId="WW8Num25z5">
    <w:name w:val="WW8Num25z5"/>
    <w:rsid w:val="00695885"/>
  </w:style>
  <w:style w:type="character" w:customStyle="1" w:styleId="WW8Num25z6">
    <w:name w:val="WW8Num25z6"/>
    <w:rsid w:val="00695885"/>
  </w:style>
  <w:style w:type="character" w:customStyle="1" w:styleId="WW8Num25z7">
    <w:name w:val="WW8Num25z7"/>
    <w:rsid w:val="00695885"/>
  </w:style>
  <w:style w:type="character" w:customStyle="1" w:styleId="WW8Num25z8">
    <w:name w:val="WW8Num25z8"/>
    <w:rsid w:val="00695885"/>
  </w:style>
  <w:style w:type="character" w:customStyle="1" w:styleId="WW8Num26z0">
    <w:name w:val="WW8Num26z0"/>
    <w:rsid w:val="00695885"/>
    <w:rPr>
      <w:rFonts w:eastAsia="Verdana" w:cs="Arial"/>
      <w:b w:val="0"/>
      <w:bCs/>
      <w:sz w:val="20"/>
      <w:szCs w:val="20"/>
    </w:rPr>
  </w:style>
  <w:style w:type="character" w:customStyle="1" w:styleId="WW8Num26z1">
    <w:name w:val="WW8Num26z1"/>
    <w:rsid w:val="00695885"/>
    <w:rPr>
      <w:rFonts w:cs="Arial"/>
      <w:b w:val="0"/>
      <w:i w:val="0"/>
    </w:rPr>
  </w:style>
  <w:style w:type="character" w:customStyle="1" w:styleId="WW8Num26z3">
    <w:name w:val="WW8Num26z3"/>
    <w:rsid w:val="00695885"/>
    <w:rPr>
      <w:rFonts w:ascii="Arial" w:eastAsia="Arial" w:hAnsi="Arial" w:cs="Arial"/>
    </w:rPr>
  </w:style>
  <w:style w:type="character" w:customStyle="1" w:styleId="WW8Num27z0">
    <w:name w:val="WW8Num27z0"/>
    <w:rsid w:val="00695885"/>
    <w:rPr>
      <w:rFonts w:ascii="Calibri" w:eastAsia="SimSun" w:hAnsi="Calibri" w:cs="Calibri"/>
      <w:kern w:val="1"/>
      <w:sz w:val="20"/>
      <w:szCs w:val="20"/>
    </w:rPr>
  </w:style>
  <w:style w:type="character" w:customStyle="1" w:styleId="WW8Num27z1">
    <w:name w:val="WW8Num27z1"/>
    <w:rsid w:val="00695885"/>
    <w:rPr>
      <w:rFonts w:ascii="Courier New" w:hAnsi="Courier New" w:cs="Courier New"/>
    </w:rPr>
  </w:style>
  <w:style w:type="character" w:customStyle="1" w:styleId="WW8Num27z2">
    <w:name w:val="WW8Num27z2"/>
    <w:rsid w:val="00695885"/>
    <w:rPr>
      <w:rFonts w:ascii="Wingdings" w:hAnsi="Wingdings" w:cs="Wingdings"/>
    </w:rPr>
  </w:style>
  <w:style w:type="character" w:customStyle="1" w:styleId="WW8Num27z3">
    <w:name w:val="WW8Num27z3"/>
    <w:rsid w:val="00695885"/>
    <w:rPr>
      <w:rFonts w:ascii="Symbol" w:hAnsi="Symbol" w:cs="Symbol"/>
    </w:rPr>
  </w:style>
  <w:style w:type="character" w:customStyle="1" w:styleId="WW8Num28z0">
    <w:name w:val="WW8Num28z0"/>
    <w:rsid w:val="00695885"/>
    <w:rPr>
      <w:rFonts w:ascii="Calibri" w:hAnsi="Calibri" w:cs="Calibri"/>
      <w:b w:val="0"/>
      <w:bCs w:val="0"/>
      <w:sz w:val="20"/>
      <w:szCs w:val="20"/>
      <w:lang w:val="en-US"/>
    </w:rPr>
  </w:style>
  <w:style w:type="character" w:customStyle="1" w:styleId="WW8Num28z1">
    <w:name w:val="WW8Num28z1"/>
    <w:rsid w:val="00695885"/>
    <w:rPr>
      <w:rFonts w:ascii="Courier New" w:hAnsi="Courier New" w:cs="Courier New"/>
    </w:rPr>
  </w:style>
  <w:style w:type="character" w:customStyle="1" w:styleId="WW8Num28z2">
    <w:name w:val="WW8Num28z2"/>
    <w:rsid w:val="00695885"/>
    <w:rPr>
      <w:rFonts w:ascii="Wingdings" w:hAnsi="Wingdings" w:cs="Wingdings"/>
    </w:rPr>
  </w:style>
  <w:style w:type="character" w:customStyle="1" w:styleId="WW8Num28z3">
    <w:name w:val="WW8Num28z3"/>
    <w:rsid w:val="00695885"/>
    <w:rPr>
      <w:rFonts w:ascii="Symbol" w:hAnsi="Symbol" w:cs="Symbol"/>
    </w:rPr>
  </w:style>
  <w:style w:type="character" w:customStyle="1" w:styleId="WW8Num28z4">
    <w:name w:val="WW8Num28z4"/>
    <w:rsid w:val="00695885"/>
  </w:style>
  <w:style w:type="character" w:customStyle="1" w:styleId="WW8Num28z5">
    <w:name w:val="WW8Num28z5"/>
    <w:rsid w:val="00695885"/>
  </w:style>
  <w:style w:type="character" w:customStyle="1" w:styleId="WW8Num28z6">
    <w:name w:val="WW8Num28z6"/>
    <w:rsid w:val="00695885"/>
  </w:style>
  <w:style w:type="character" w:customStyle="1" w:styleId="WW8Num28z7">
    <w:name w:val="WW8Num28z7"/>
    <w:rsid w:val="00695885"/>
  </w:style>
  <w:style w:type="character" w:customStyle="1" w:styleId="WW8Num28z8">
    <w:name w:val="WW8Num28z8"/>
    <w:rsid w:val="00695885"/>
  </w:style>
  <w:style w:type="character" w:customStyle="1" w:styleId="WW8Num29z0">
    <w:name w:val="WW8Num29z0"/>
    <w:rsid w:val="00695885"/>
    <w:rPr>
      <w:rFonts w:eastAsia="Batang" w:cs="Arial"/>
    </w:rPr>
  </w:style>
  <w:style w:type="character" w:customStyle="1" w:styleId="WW8Num29z1">
    <w:name w:val="WW8Num29z1"/>
    <w:rsid w:val="00695885"/>
    <w:rPr>
      <w:rFonts w:ascii="Calibri" w:eastAsia="Batang" w:hAnsi="Calibri" w:cs="Courier New"/>
      <w:sz w:val="20"/>
      <w:szCs w:val="20"/>
    </w:rPr>
  </w:style>
  <w:style w:type="character" w:customStyle="1" w:styleId="WW8Num29z2">
    <w:name w:val="WW8Num29z2"/>
    <w:rsid w:val="00695885"/>
  </w:style>
  <w:style w:type="character" w:customStyle="1" w:styleId="WW8Num29z3">
    <w:name w:val="WW8Num29z3"/>
    <w:rsid w:val="00695885"/>
  </w:style>
  <w:style w:type="character" w:customStyle="1" w:styleId="WW8Num30z0">
    <w:name w:val="WW8Num30z0"/>
    <w:rsid w:val="00695885"/>
    <w:rPr>
      <w:rFonts w:ascii="Times New Roman" w:hAnsi="Times New Roman" w:cs="Arial"/>
      <w:b/>
      <w:bCs/>
      <w:color w:val="7030A0"/>
      <w:sz w:val="20"/>
      <w:szCs w:val="20"/>
    </w:rPr>
  </w:style>
  <w:style w:type="character" w:customStyle="1" w:styleId="WW8Num30z1">
    <w:name w:val="WW8Num30z1"/>
    <w:rsid w:val="00695885"/>
    <w:rPr>
      <w:rFonts w:cs="Arial"/>
    </w:rPr>
  </w:style>
  <w:style w:type="character" w:customStyle="1" w:styleId="WW8Num30z2">
    <w:name w:val="WW8Num30z2"/>
    <w:rsid w:val="00695885"/>
  </w:style>
  <w:style w:type="character" w:customStyle="1" w:styleId="WW8Num30z3">
    <w:name w:val="WW8Num30z3"/>
    <w:rsid w:val="00695885"/>
  </w:style>
  <w:style w:type="character" w:customStyle="1" w:styleId="WW8Num31z0">
    <w:name w:val="WW8Num31z0"/>
    <w:rsid w:val="00695885"/>
    <w:rPr>
      <w:rFonts w:eastAsia="Times New Roman" w:cs="Arial"/>
      <w:b w:val="0"/>
      <w:bCs/>
      <w:color w:val="00B050"/>
      <w:sz w:val="20"/>
      <w:szCs w:val="20"/>
      <w:lang w:val="pl-PL"/>
    </w:rPr>
  </w:style>
  <w:style w:type="character" w:customStyle="1" w:styleId="WW8Num31z1">
    <w:name w:val="WW8Num31z1"/>
    <w:rsid w:val="00695885"/>
    <w:rPr>
      <w:rFonts w:eastAsia="Times New Roman" w:cs="Arial"/>
      <w:b w:val="0"/>
      <w:i w:val="0"/>
      <w:color w:val="C00000"/>
    </w:rPr>
  </w:style>
  <w:style w:type="character" w:customStyle="1" w:styleId="WW8Num31z2">
    <w:name w:val="WW8Num31z2"/>
    <w:rsid w:val="00695885"/>
    <w:rPr>
      <w:b/>
    </w:rPr>
  </w:style>
  <w:style w:type="character" w:customStyle="1" w:styleId="WW8Num31z3">
    <w:name w:val="WW8Num31z3"/>
    <w:rsid w:val="00695885"/>
  </w:style>
  <w:style w:type="character" w:customStyle="1" w:styleId="WW8Num31z4">
    <w:name w:val="WW8Num31z4"/>
    <w:rsid w:val="00695885"/>
  </w:style>
  <w:style w:type="character" w:customStyle="1" w:styleId="WW8Num31z5">
    <w:name w:val="WW8Num31z5"/>
    <w:rsid w:val="00695885"/>
  </w:style>
  <w:style w:type="character" w:customStyle="1" w:styleId="WW8Num31z6">
    <w:name w:val="WW8Num31z6"/>
    <w:rsid w:val="00695885"/>
  </w:style>
  <w:style w:type="character" w:customStyle="1" w:styleId="WW8Num31z7">
    <w:name w:val="WW8Num31z7"/>
    <w:rsid w:val="00695885"/>
  </w:style>
  <w:style w:type="character" w:customStyle="1" w:styleId="WW8Num31z8">
    <w:name w:val="WW8Num31z8"/>
    <w:rsid w:val="00695885"/>
  </w:style>
  <w:style w:type="character" w:customStyle="1" w:styleId="WW8Num32z0">
    <w:name w:val="WW8Num32z0"/>
    <w:rsid w:val="00695885"/>
    <w:rPr>
      <w:rFonts w:eastAsia="Times New Roman" w:cs="Arial"/>
      <w:b/>
      <w:bCs/>
      <w:color w:val="00B050"/>
      <w:lang w:eastAsia="hi-IN" w:bidi="hi-IN"/>
    </w:rPr>
  </w:style>
  <w:style w:type="character" w:customStyle="1" w:styleId="WW8Num32z1">
    <w:name w:val="WW8Num32z1"/>
    <w:rsid w:val="00695885"/>
    <w:rPr>
      <w:rFonts w:ascii="Calibri" w:eastAsia="Batang" w:hAnsi="Calibri" w:cs="Calibri"/>
      <w:b w:val="0"/>
      <w:bCs/>
      <w:sz w:val="20"/>
      <w:szCs w:val="20"/>
    </w:rPr>
  </w:style>
  <w:style w:type="character" w:customStyle="1" w:styleId="WW8Num32z2">
    <w:name w:val="WW8Num32z2"/>
    <w:rsid w:val="00695885"/>
  </w:style>
  <w:style w:type="character" w:customStyle="1" w:styleId="WW8Num32z3">
    <w:name w:val="WW8Num32z3"/>
    <w:rsid w:val="00695885"/>
  </w:style>
  <w:style w:type="character" w:customStyle="1" w:styleId="WW8Num32z4">
    <w:name w:val="WW8Num32z4"/>
    <w:rsid w:val="00695885"/>
  </w:style>
  <w:style w:type="character" w:customStyle="1" w:styleId="WW8Num32z5">
    <w:name w:val="WW8Num32z5"/>
    <w:rsid w:val="00695885"/>
  </w:style>
  <w:style w:type="character" w:customStyle="1" w:styleId="WW8Num32z6">
    <w:name w:val="WW8Num32z6"/>
    <w:rsid w:val="00695885"/>
  </w:style>
  <w:style w:type="character" w:customStyle="1" w:styleId="WW8Num32z7">
    <w:name w:val="WW8Num32z7"/>
    <w:rsid w:val="00695885"/>
  </w:style>
  <w:style w:type="character" w:customStyle="1" w:styleId="WW8Num32z8">
    <w:name w:val="WW8Num32z8"/>
    <w:rsid w:val="00695885"/>
  </w:style>
  <w:style w:type="character" w:customStyle="1" w:styleId="WW8Num33z0">
    <w:name w:val="WW8Num33z0"/>
    <w:rsid w:val="00695885"/>
    <w:rPr>
      <w:rFonts w:ascii="Calibri" w:hAnsi="Calibri" w:cs="Symbol"/>
      <w:color w:val="00B050"/>
      <w:sz w:val="20"/>
      <w:szCs w:val="20"/>
    </w:rPr>
  </w:style>
  <w:style w:type="character" w:customStyle="1" w:styleId="WW8Num33z1">
    <w:name w:val="WW8Num33z1"/>
    <w:rsid w:val="00695885"/>
    <w:rPr>
      <w:rFonts w:ascii="Calibri" w:eastAsia="Batang" w:hAnsi="Calibri" w:cs="Calibri"/>
      <w:b w:val="0"/>
      <w:bCs/>
      <w:sz w:val="20"/>
      <w:szCs w:val="20"/>
    </w:rPr>
  </w:style>
  <w:style w:type="character" w:customStyle="1" w:styleId="WW8Num33z2">
    <w:name w:val="WW8Num33z2"/>
    <w:rsid w:val="00695885"/>
  </w:style>
  <w:style w:type="character" w:customStyle="1" w:styleId="WW8Num33z3">
    <w:name w:val="WW8Num33z3"/>
    <w:rsid w:val="00695885"/>
  </w:style>
  <w:style w:type="character" w:customStyle="1" w:styleId="WW8Num33z4">
    <w:name w:val="WW8Num33z4"/>
    <w:rsid w:val="00695885"/>
  </w:style>
  <w:style w:type="character" w:customStyle="1" w:styleId="WW8Num33z5">
    <w:name w:val="WW8Num33z5"/>
    <w:rsid w:val="00695885"/>
  </w:style>
  <w:style w:type="character" w:customStyle="1" w:styleId="WW8Num33z6">
    <w:name w:val="WW8Num33z6"/>
    <w:rsid w:val="00695885"/>
  </w:style>
  <w:style w:type="character" w:customStyle="1" w:styleId="WW8Num33z7">
    <w:name w:val="WW8Num33z7"/>
    <w:rsid w:val="00695885"/>
  </w:style>
  <w:style w:type="character" w:customStyle="1" w:styleId="WW8Num33z8">
    <w:name w:val="WW8Num33z8"/>
    <w:rsid w:val="00695885"/>
  </w:style>
  <w:style w:type="character" w:customStyle="1" w:styleId="WW8Num34z0">
    <w:name w:val="WW8Num34z0"/>
    <w:rsid w:val="00695885"/>
    <w:rPr>
      <w:rFonts w:ascii="Calibri" w:eastAsia="Batang" w:hAnsi="Calibri" w:cs="Arial"/>
      <w:b/>
      <w:bCs/>
      <w:i/>
      <w:iCs/>
      <w:strike w:val="0"/>
      <w:dstrike w:val="0"/>
      <w:color w:val="00B050"/>
      <w:spacing w:val="0"/>
      <w:kern w:val="1"/>
      <w:sz w:val="20"/>
      <w:szCs w:val="20"/>
      <w:em w:val="none"/>
    </w:rPr>
  </w:style>
  <w:style w:type="character" w:customStyle="1" w:styleId="WW8Num34z1">
    <w:name w:val="WW8Num34z1"/>
    <w:rsid w:val="00695885"/>
  </w:style>
  <w:style w:type="character" w:customStyle="1" w:styleId="WW8Num34z2">
    <w:name w:val="WW8Num34z2"/>
    <w:rsid w:val="00695885"/>
  </w:style>
  <w:style w:type="character" w:customStyle="1" w:styleId="WW8Num34z3">
    <w:name w:val="WW8Num34z3"/>
    <w:rsid w:val="00695885"/>
  </w:style>
  <w:style w:type="character" w:customStyle="1" w:styleId="WW8Num34z4">
    <w:name w:val="WW8Num34z4"/>
    <w:rsid w:val="00695885"/>
  </w:style>
  <w:style w:type="character" w:customStyle="1" w:styleId="WW8Num34z5">
    <w:name w:val="WW8Num34z5"/>
    <w:rsid w:val="00695885"/>
  </w:style>
  <w:style w:type="character" w:customStyle="1" w:styleId="WW8Num34z6">
    <w:name w:val="WW8Num34z6"/>
    <w:rsid w:val="00695885"/>
  </w:style>
  <w:style w:type="character" w:customStyle="1" w:styleId="WW8Num34z7">
    <w:name w:val="WW8Num34z7"/>
    <w:rsid w:val="00695885"/>
  </w:style>
  <w:style w:type="character" w:customStyle="1" w:styleId="WW8Num34z8">
    <w:name w:val="WW8Num34z8"/>
    <w:rsid w:val="00695885"/>
  </w:style>
  <w:style w:type="character" w:customStyle="1" w:styleId="WW8Num35z0">
    <w:name w:val="WW8Num35z0"/>
    <w:rsid w:val="00695885"/>
    <w:rPr>
      <w:rFonts w:ascii="Calibri" w:eastAsia="Batang" w:hAnsi="Calibri" w:cs="Calibri"/>
      <w:i/>
      <w:strike w:val="0"/>
      <w:dstrike w:val="0"/>
      <w:color w:val="7030A0"/>
      <w:sz w:val="20"/>
      <w:szCs w:val="20"/>
    </w:rPr>
  </w:style>
  <w:style w:type="character" w:customStyle="1" w:styleId="WW8Num35z1">
    <w:name w:val="WW8Num35z1"/>
    <w:rsid w:val="00695885"/>
  </w:style>
  <w:style w:type="character" w:customStyle="1" w:styleId="WW8Num35z2">
    <w:name w:val="WW8Num35z2"/>
    <w:rsid w:val="00695885"/>
  </w:style>
  <w:style w:type="character" w:customStyle="1" w:styleId="WW8Num35z3">
    <w:name w:val="WW8Num35z3"/>
    <w:rsid w:val="00695885"/>
  </w:style>
  <w:style w:type="character" w:customStyle="1" w:styleId="WW8Num35z4">
    <w:name w:val="WW8Num35z4"/>
    <w:rsid w:val="00695885"/>
  </w:style>
  <w:style w:type="character" w:customStyle="1" w:styleId="WW8Num35z5">
    <w:name w:val="WW8Num35z5"/>
    <w:rsid w:val="00695885"/>
  </w:style>
  <w:style w:type="character" w:customStyle="1" w:styleId="WW8Num35z6">
    <w:name w:val="WW8Num35z6"/>
    <w:rsid w:val="00695885"/>
  </w:style>
  <w:style w:type="character" w:customStyle="1" w:styleId="WW8Num35z7">
    <w:name w:val="WW8Num35z7"/>
    <w:rsid w:val="00695885"/>
  </w:style>
  <w:style w:type="character" w:customStyle="1" w:styleId="WW8Num35z8">
    <w:name w:val="WW8Num35z8"/>
    <w:rsid w:val="00695885"/>
  </w:style>
  <w:style w:type="character" w:customStyle="1" w:styleId="WW8Num36z0">
    <w:name w:val="WW8Num36z0"/>
    <w:rsid w:val="00695885"/>
    <w:rPr>
      <w:rFonts w:eastAsia="Verdana" w:cs="Calibri"/>
      <w:b w:val="0"/>
      <w:bCs/>
    </w:rPr>
  </w:style>
  <w:style w:type="character" w:customStyle="1" w:styleId="WW8Num36z1">
    <w:name w:val="WW8Num36z1"/>
    <w:rsid w:val="00695885"/>
    <w:rPr>
      <w:rFonts w:ascii="Courier New" w:hAnsi="Courier New" w:cs="Courier New"/>
    </w:rPr>
  </w:style>
  <w:style w:type="character" w:customStyle="1" w:styleId="WW8Num36z2">
    <w:name w:val="WW8Num36z2"/>
    <w:rsid w:val="00695885"/>
    <w:rPr>
      <w:rFonts w:ascii="Wingdings" w:hAnsi="Wingdings" w:cs="Wingdings"/>
    </w:rPr>
  </w:style>
  <w:style w:type="character" w:customStyle="1" w:styleId="WW8Num36z3">
    <w:name w:val="WW8Num36z3"/>
    <w:rsid w:val="00695885"/>
    <w:rPr>
      <w:rFonts w:ascii="Symbol" w:hAnsi="Symbol" w:cs="Symbol"/>
    </w:rPr>
  </w:style>
  <w:style w:type="character" w:customStyle="1" w:styleId="WW8Num36z4">
    <w:name w:val="WW8Num36z4"/>
    <w:rsid w:val="00695885"/>
  </w:style>
  <w:style w:type="character" w:customStyle="1" w:styleId="WW8Num36z5">
    <w:name w:val="WW8Num36z5"/>
    <w:rsid w:val="00695885"/>
  </w:style>
  <w:style w:type="character" w:customStyle="1" w:styleId="WW8Num36z6">
    <w:name w:val="WW8Num36z6"/>
    <w:rsid w:val="00695885"/>
  </w:style>
  <w:style w:type="character" w:customStyle="1" w:styleId="WW8Num36z7">
    <w:name w:val="WW8Num36z7"/>
    <w:rsid w:val="00695885"/>
  </w:style>
  <w:style w:type="character" w:customStyle="1" w:styleId="WW8Num36z8">
    <w:name w:val="WW8Num36z8"/>
    <w:rsid w:val="00695885"/>
  </w:style>
  <w:style w:type="character" w:customStyle="1" w:styleId="WW8Num37z0">
    <w:name w:val="WW8Num37z0"/>
    <w:rsid w:val="00695885"/>
    <w:rPr>
      <w:rFonts w:eastAsia="Batang" w:cs="Calibri"/>
      <w:color w:val="C00000"/>
    </w:rPr>
  </w:style>
  <w:style w:type="character" w:customStyle="1" w:styleId="WW8Num37z1">
    <w:name w:val="WW8Num37z1"/>
    <w:rsid w:val="00695885"/>
    <w:rPr>
      <w:rFonts w:ascii="Courier New" w:hAnsi="Courier New" w:cs="Courier New"/>
    </w:rPr>
  </w:style>
  <w:style w:type="character" w:customStyle="1" w:styleId="WW8Num37z2">
    <w:name w:val="WW8Num37z2"/>
    <w:rsid w:val="00695885"/>
    <w:rPr>
      <w:rFonts w:ascii="Wingdings" w:hAnsi="Wingdings" w:cs="Wingdings"/>
    </w:rPr>
  </w:style>
  <w:style w:type="character" w:customStyle="1" w:styleId="WW8Num37z3">
    <w:name w:val="WW8Num37z3"/>
    <w:rsid w:val="00695885"/>
    <w:rPr>
      <w:rFonts w:ascii="Symbol" w:hAnsi="Symbol" w:cs="Symbol"/>
    </w:rPr>
  </w:style>
  <w:style w:type="character" w:customStyle="1" w:styleId="WW8Num37z4">
    <w:name w:val="WW8Num37z4"/>
    <w:rsid w:val="00695885"/>
  </w:style>
  <w:style w:type="character" w:customStyle="1" w:styleId="WW8Num37z5">
    <w:name w:val="WW8Num37z5"/>
    <w:rsid w:val="00695885"/>
  </w:style>
  <w:style w:type="character" w:customStyle="1" w:styleId="WW8Num37z6">
    <w:name w:val="WW8Num37z6"/>
    <w:rsid w:val="00695885"/>
  </w:style>
  <w:style w:type="character" w:customStyle="1" w:styleId="WW8Num37z7">
    <w:name w:val="WW8Num37z7"/>
    <w:rsid w:val="00695885"/>
  </w:style>
  <w:style w:type="character" w:customStyle="1" w:styleId="WW8Num37z8">
    <w:name w:val="WW8Num37z8"/>
    <w:rsid w:val="00695885"/>
  </w:style>
  <w:style w:type="character" w:customStyle="1" w:styleId="WW8Num38z0">
    <w:name w:val="WW8Num38z0"/>
    <w:rsid w:val="00695885"/>
    <w:rPr>
      <w:rFonts w:ascii="Calibri" w:eastAsia="Times New Roman" w:hAnsi="Calibri" w:cs="Calibri"/>
      <w:b/>
      <w:i/>
      <w:color w:val="0070C0"/>
    </w:rPr>
  </w:style>
  <w:style w:type="character" w:customStyle="1" w:styleId="WW8Num38z1">
    <w:name w:val="WW8Num38z1"/>
    <w:rsid w:val="00695885"/>
    <w:rPr>
      <w:rFonts w:ascii="Courier New" w:hAnsi="Courier New" w:cs="Courier New"/>
    </w:rPr>
  </w:style>
  <w:style w:type="character" w:customStyle="1" w:styleId="WW8Num38z2">
    <w:name w:val="WW8Num38z2"/>
    <w:rsid w:val="00695885"/>
    <w:rPr>
      <w:rFonts w:ascii="Wingdings" w:hAnsi="Wingdings" w:cs="Wingdings"/>
    </w:rPr>
  </w:style>
  <w:style w:type="character" w:customStyle="1" w:styleId="WW8Num38z3">
    <w:name w:val="WW8Num38z3"/>
    <w:rsid w:val="00695885"/>
    <w:rPr>
      <w:rFonts w:ascii="Symbol" w:hAnsi="Symbol" w:cs="Symbol"/>
    </w:rPr>
  </w:style>
  <w:style w:type="character" w:customStyle="1" w:styleId="WW8Num38z4">
    <w:name w:val="WW8Num38z4"/>
    <w:rsid w:val="00695885"/>
  </w:style>
  <w:style w:type="character" w:customStyle="1" w:styleId="WW8Num38z5">
    <w:name w:val="WW8Num38z5"/>
    <w:rsid w:val="00695885"/>
  </w:style>
  <w:style w:type="character" w:customStyle="1" w:styleId="WW8Num38z6">
    <w:name w:val="WW8Num38z6"/>
    <w:rsid w:val="00695885"/>
  </w:style>
  <w:style w:type="character" w:customStyle="1" w:styleId="WW8Num38z7">
    <w:name w:val="WW8Num38z7"/>
    <w:rsid w:val="00695885"/>
  </w:style>
  <w:style w:type="character" w:customStyle="1" w:styleId="WW8Num38z8">
    <w:name w:val="WW8Num38z8"/>
    <w:rsid w:val="00695885"/>
  </w:style>
  <w:style w:type="character" w:customStyle="1" w:styleId="WW8Num39z0">
    <w:name w:val="WW8Num39z0"/>
    <w:rsid w:val="00695885"/>
    <w:rPr>
      <w:rFonts w:ascii="Calibri" w:eastAsia="Times New Roman" w:hAnsi="Calibri" w:cs="Calibri"/>
      <w:sz w:val="20"/>
      <w:szCs w:val="20"/>
    </w:rPr>
  </w:style>
  <w:style w:type="character" w:customStyle="1" w:styleId="WW8Num39z1">
    <w:name w:val="WW8Num39z1"/>
    <w:rsid w:val="00695885"/>
    <w:rPr>
      <w:rFonts w:ascii="Courier New" w:hAnsi="Courier New" w:cs="Courier New"/>
    </w:rPr>
  </w:style>
  <w:style w:type="character" w:customStyle="1" w:styleId="WW8Num39z2">
    <w:name w:val="WW8Num39z2"/>
    <w:rsid w:val="00695885"/>
    <w:rPr>
      <w:rFonts w:ascii="Wingdings" w:hAnsi="Wingdings" w:cs="Wingdings"/>
    </w:rPr>
  </w:style>
  <w:style w:type="character" w:customStyle="1" w:styleId="WW8Num39z3">
    <w:name w:val="WW8Num39z3"/>
    <w:rsid w:val="00695885"/>
    <w:rPr>
      <w:rFonts w:ascii="Symbol" w:hAnsi="Symbol" w:cs="Symbol"/>
    </w:rPr>
  </w:style>
  <w:style w:type="character" w:customStyle="1" w:styleId="WW8Num39z4">
    <w:name w:val="WW8Num39z4"/>
    <w:rsid w:val="00695885"/>
  </w:style>
  <w:style w:type="character" w:customStyle="1" w:styleId="WW8Num39z5">
    <w:name w:val="WW8Num39z5"/>
    <w:rsid w:val="00695885"/>
  </w:style>
  <w:style w:type="character" w:customStyle="1" w:styleId="WW8Num39z6">
    <w:name w:val="WW8Num39z6"/>
    <w:rsid w:val="00695885"/>
  </w:style>
  <w:style w:type="character" w:customStyle="1" w:styleId="WW8Num39z7">
    <w:name w:val="WW8Num39z7"/>
    <w:rsid w:val="00695885"/>
  </w:style>
  <w:style w:type="character" w:customStyle="1" w:styleId="WW8Num39z8">
    <w:name w:val="WW8Num39z8"/>
    <w:rsid w:val="00695885"/>
  </w:style>
  <w:style w:type="character" w:customStyle="1" w:styleId="WW8Num40z0">
    <w:name w:val="WW8Num40z0"/>
    <w:rsid w:val="00695885"/>
    <w:rPr>
      <w:rFonts w:eastAsia="Times New Roman" w:cs="Calibri"/>
      <w:b w:val="0"/>
      <w:color w:val="0070C0"/>
    </w:rPr>
  </w:style>
  <w:style w:type="character" w:customStyle="1" w:styleId="WW8Num40z1">
    <w:name w:val="WW8Num40z1"/>
    <w:rsid w:val="00695885"/>
  </w:style>
  <w:style w:type="character" w:customStyle="1" w:styleId="WW8Num40z2">
    <w:name w:val="WW8Num40z2"/>
    <w:rsid w:val="00695885"/>
    <w:rPr>
      <w:b/>
    </w:rPr>
  </w:style>
  <w:style w:type="character" w:customStyle="1" w:styleId="WW8Num40z3">
    <w:name w:val="WW8Num40z3"/>
    <w:rsid w:val="00695885"/>
  </w:style>
  <w:style w:type="character" w:customStyle="1" w:styleId="WW8Num40z4">
    <w:name w:val="WW8Num40z4"/>
    <w:rsid w:val="00695885"/>
  </w:style>
  <w:style w:type="character" w:customStyle="1" w:styleId="WW8Num40z5">
    <w:name w:val="WW8Num40z5"/>
    <w:rsid w:val="00695885"/>
  </w:style>
  <w:style w:type="character" w:customStyle="1" w:styleId="WW8Num40z6">
    <w:name w:val="WW8Num40z6"/>
    <w:rsid w:val="00695885"/>
  </w:style>
  <w:style w:type="character" w:customStyle="1" w:styleId="WW8Num40z7">
    <w:name w:val="WW8Num40z7"/>
    <w:rsid w:val="00695885"/>
  </w:style>
  <w:style w:type="character" w:customStyle="1" w:styleId="WW8Num40z8">
    <w:name w:val="WW8Num40z8"/>
    <w:rsid w:val="00695885"/>
  </w:style>
  <w:style w:type="character" w:customStyle="1" w:styleId="WW8Num41z0">
    <w:name w:val="WW8Num41z0"/>
    <w:rsid w:val="00695885"/>
    <w:rPr>
      <w:rFonts w:ascii="Calibri" w:eastAsia="Times New Roman" w:hAnsi="Calibri" w:cs="Calibri"/>
      <w:b w:val="0"/>
      <w:bCs w:val="0"/>
      <w:i/>
      <w:iCs/>
      <w:strike/>
      <w:color w:val="00000A"/>
      <w:spacing w:val="0"/>
      <w:kern w:val="1"/>
      <w:sz w:val="20"/>
      <w:szCs w:val="20"/>
      <w:em w:val="none"/>
    </w:rPr>
  </w:style>
  <w:style w:type="character" w:customStyle="1" w:styleId="WW8Num41z1">
    <w:name w:val="WW8Num41z1"/>
    <w:rsid w:val="00695885"/>
  </w:style>
  <w:style w:type="character" w:customStyle="1" w:styleId="WW8Num41z2">
    <w:name w:val="WW8Num41z2"/>
    <w:rsid w:val="00695885"/>
  </w:style>
  <w:style w:type="character" w:customStyle="1" w:styleId="WW8Num41z3">
    <w:name w:val="WW8Num41z3"/>
    <w:rsid w:val="00695885"/>
  </w:style>
  <w:style w:type="character" w:customStyle="1" w:styleId="WW8Num42z0">
    <w:name w:val="WW8Num42z0"/>
    <w:rsid w:val="00695885"/>
    <w:rPr>
      <w:rFonts w:eastAsia="Times New Roman" w:cs="Calibri"/>
      <w:b/>
      <w:bCs/>
    </w:rPr>
  </w:style>
  <w:style w:type="character" w:customStyle="1" w:styleId="WW8Num42z1">
    <w:name w:val="WW8Num42z1"/>
    <w:rsid w:val="00695885"/>
  </w:style>
  <w:style w:type="character" w:customStyle="1" w:styleId="WW8Num43z0">
    <w:name w:val="WW8Num43z0"/>
    <w:rsid w:val="00695885"/>
  </w:style>
  <w:style w:type="character" w:customStyle="1" w:styleId="WW8Num43z1">
    <w:name w:val="WW8Num43z1"/>
    <w:rsid w:val="00695885"/>
    <w:rPr>
      <w:rFonts w:eastAsia="Arial"/>
    </w:rPr>
  </w:style>
  <w:style w:type="character" w:customStyle="1" w:styleId="WW8Num43z2">
    <w:name w:val="WW8Num43z2"/>
    <w:rsid w:val="00695885"/>
  </w:style>
  <w:style w:type="character" w:customStyle="1" w:styleId="WW8Num43z3">
    <w:name w:val="WW8Num43z3"/>
    <w:rsid w:val="00695885"/>
  </w:style>
  <w:style w:type="character" w:customStyle="1" w:styleId="WW8Num43z4">
    <w:name w:val="WW8Num43z4"/>
    <w:rsid w:val="00695885"/>
  </w:style>
  <w:style w:type="character" w:customStyle="1" w:styleId="WW8Num43z5">
    <w:name w:val="WW8Num43z5"/>
    <w:rsid w:val="00695885"/>
  </w:style>
  <w:style w:type="character" w:customStyle="1" w:styleId="WW8Num43z6">
    <w:name w:val="WW8Num43z6"/>
    <w:rsid w:val="00695885"/>
  </w:style>
  <w:style w:type="character" w:customStyle="1" w:styleId="WW8Num43z7">
    <w:name w:val="WW8Num43z7"/>
    <w:rsid w:val="00695885"/>
  </w:style>
  <w:style w:type="character" w:customStyle="1" w:styleId="WW8Num43z8">
    <w:name w:val="WW8Num43z8"/>
    <w:rsid w:val="00695885"/>
  </w:style>
  <w:style w:type="character" w:customStyle="1" w:styleId="WW8Num44z0">
    <w:name w:val="WW8Num44z0"/>
    <w:rsid w:val="00695885"/>
    <w:rPr>
      <w:rFonts w:eastAsia="Batang" w:cs="Calibri"/>
    </w:rPr>
  </w:style>
  <w:style w:type="character" w:customStyle="1" w:styleId="WW8Num44z1">
    <w:name w:val="WW8Num44z1"/>
    <w:rsid w:val="00695885"/>
  </w:style>
  <w:style w:type="character" w:customStyle="1" w:styleId="WW8Num44z2">
    <w:name w:val="WW8Num44z2"/>
    <w:rsid w:val="00695885"/>
  </w:style>
  <w:style w:type="character" w:customStyle="1" w:styleId="WW8Num44z3">
    <w:name w:val="WW8Num44z3"/>
    <w:rsid w:val="00695885"/>
  </w:style>
  <w:style w:type="character" w:customStyle="1" w:styleId="WW8Num44z4">
    <w:name w:val="WW8Num44z4"/>
    <w:rsid w:val="00695885"/>
  </w:style>
  <w:style w:type="character" w:customStyle="1" w:styleId="WW8Num44z5">
    <w:name w:val="WW8Num44z5"/>
    <w:rsid w:val="00695885"/>
  </w:style>
  <w:style w:type="character" w:customStyle="1" w:styleId="WW8Num44z6">
    <w:name w:val="WW8Num44z6"/>
    <w:rsid w:val="00695885"/>
  </w:style>
  <w:style w:type="character" w:customStyle="1" w:styleId="WW8Num44z7">
    <w:name w:val="WW8Num44z7"/>
    <w:rsid w:val="00695885"/>
  </w:style>
  <w:style w:type="character" w:customStyle="1" w:styleId="WW8Num44z8">
    <w:name w:val="WW8Num44z8"/>
    <w:rsid w:val="00695885"/>
  </w:style>
  <w:style w:type="character" w:customStyle="1" w:styleId="WW8Num45z0">
    <w:name w:val="WW8Num45z0"/>
    <w:rsid w:val="00695885"/>
    <w:rPr>
      <w:rFonts w:ascii="Calibri" w:hAnsi="Calibri" w:cs="Arial"/>
      <w:sz w:val="20"/>
      <w:szCs w:val="20"/>
    </w:rPr>
  </w:style>
  <w:style w:type="character" w:customStyle="1" w:styleId="WW8Num45z1">
    <w:name w:val="WW8Num45z1"/>
    <w:rsid w:val="00695885"/>
  </w:style>
  <w:style w:type="character" w:customStyle="1" w:styleId="WW8Num45z2">
    <w:name w:val="WW8Num45z2"/>
    <w:rsid w:val="00695885"/>
  </w:style>
  <w:style w:type="character" w:customStyle="1" w:styleId="WW8Num45z3">
    <w:name w:val="WW8Num45z3"/>
    <w:rsid w:val="00695885"/>
  </w:style>
  <w:style w:type="character" w:customStyle="1" w:styleId="WW8Num45z4">
    <w:name w:val="WW8Num45z4"/>
    <w:rsid w:val="00695885"/>
  </w:style>
  <w:style w:type="character" w:customStyle="1" w:styleId="WW8Num45z5">
    <w:name w:val="WW8Num45z5"/>
    <w:rsid w:val="00695885"/>
  </w:style>
  <w:style w:type="character" w:customStyle="1" w:styleId="WW8Num45z6">
    <w:name w:val="WW8Num45z6"/>
    <w:rsid w:val="00695885"/>
  </w:style>
  <w:style w:type="character" w:customStyle="1" w:styleId="WW8Num45z7">
    <w:name w:val="WW8Num45z7"/>
    <w:rsid w:val="00695885"/>
  </w:style>
  <w:style w:type="character" w:customStyle="1" w:styleId="WW8Num45z8">
    <w:name w:val="WW8Num45z8"/>
    <w:rsid w:val="00695885"/>
  </w:style>
  <w:style w:type="character" w:customStyle="1" w:styleId="WW8Num46z0">
    <w:name w:val="WW8Num46z0"/>
    <w:rsid w:val="00695885"/>
    <w:rPr>
      <w:rFonts w:eastAsia="Times New Roman" w:cs="Calibri"/>
      <w:color w:val="7030A0"/>
      <w:sz w:val="20"/>
      <w:szCs w:val="20"/>
      <w:lang w:val="en-US"/>
    </w:rPr>
  </w:style>
  <w:style w:type="character" w:customStyle="1" w:styleId="WW8Num46z1">
    <w:name w:val="WW8Num46z1"/>
    <w:rsid w:val="00695885"/>
  </w:style>
  <w:style w:type="character" w:customStyle="1" w:styleId="WW8Num46z2">
    <w:name w:val="WW8Num46z2"/>
    <w:rsid w:val="00695885"/>
  </w:style>
  <w:style w:type="character" w:customStyle="1" w:styleId="WW8Num46z3">
    <w:name w:val="WW8Num46z3"/>
    <w:rsid w:val="00695885"/>
  </w:style>
  <w:style w:type="character" w:customStyle="1" w:styleId="WW8Num46z4">
    <w:name w:val="WW8Num46z4"/>
    <w:rsid w:val="00695885"/>
  </w:style>
  <w:style w:type="character" w:customStyle="1" w:styleId="WW8Num46z5">
    <w:name w:val="WW8Num46z5"/>
    <w:rsid w:val="00695885"/>
  </w:style>
  <w:style w:type="character" w:customStyle="1" w:styleId="WW8Num46z6">
    <w:name w:val="WW8Num46z6"/>
    <w:rsid w:val="00695885"/>
  </w:style>
  <w:style w:type="character" w:customStyle="1" w:styleId="WW8Num46z7">
    <w:name w:val="WW8Num46z7"/>
    <w:rsid w:val="00695885"/>
  </w:style>
  <w:style w:type="character" w:customStyle="1" w:styleId="WW8Num46z8">
    <w:name w:val="WW8Num46z8"/>
    <w:rsid w:val="00695885"/>
  </w:style>
  <w:style w:type="character" w:customStyle="1" w:styleId="WW8Num47z0">
    <w:name w:val="WW8Num47z0"/>
    <w:rsid w:val="00695885"/>
    <w:rPr>
      <w:rFonts w:cs="Times New Roman"/>
      <w:b/>
      <w:bCs/>
    </w:rPr>
  </w:style>
  <w:style w:type="character" w:customStyle="1" w:styleId="WW8Num47z1">
    <w:name w:val="WW8Num47z1"/>
    <w:rsid w:val="00695885"/>
  </w:style>
  <w:style w:type="character" w:customStyle="1" w:styleId="WW8Num47z2">
    <w:name w:val="WW8Num47z2"/>
    <w:rsid w:val="00695885"/>
  </w:style>
  <w:style w:type="character" w:customStyle="1" w:styleId="WW8Num47z3">
    <w:name w:val="WW8Num47z3"/>
    <w:rsid w:val="00695885"/>
  </w:style>
  <w:style w:type="character" w:customStyle="1" w:styleId="WW8Num47z4">
    <w:name w:val="WW8Num47z4"/>
    <w:rsid w:val="00695885"/>
  </w:style>
  <w:style w:type="character" w:customStyle="1" w:styleId="WW8Num47z5">
    <w:name w:val="WW8Num47z5"/>
    <w:rsid w:val="00695885"/>
  </w:style>
  <w:style w:type="character" w:customStyle="1" w:styleId="WW8Num47z6">
    <w:name w:val="WW8Num47z6"/>
    <w:rsid w:val="00695885"/>
  </w:style>
  <w:style w:type="character" w:customStyle="1" w:styleId="WW8Num47z7">
    <w:name w:val="WW8Num47z7"/>
    <w:rsid w:val="00695885"/>
  </w:style>
  <w:style w:type="character" w:customStyle="1" w:styleId="WW8Num47z8">
    <w:name w:val="WW8Num47z8"/>
    <w:rsid w:val="00695885"/>
  </w:style>
  <w:style w:type="character" w:customStyle="1" w:styleId="WW8Num48z0">
    <w:name w:val="WW8Num48z0"/>
    <w:rsid w:val="00695885"/>
    <w:rPr>
      <w:rFonts w:cs="Calibri"/>
      <w:strike w:val="0"/>
      <w:dstrike w:val="0"/>
    </w:rPr>
  </w:style>
  <w:style w:type="character" w:customStyle="1" w:styleId="WW8Num48z1">
    <w:name w:val="WW8Num48z1"/>
    <w:rsid w:val="00695885"/>
    <w:rPr>
      <w:b/>
    </w:rPr>
  </w:style>
  <w:style w:type="character" w:customStyle="1" w:styleId="WW8Num48z2">
    <w:name w:val="WW8Num48z2"/>
    <w:rsid w:val="00695885"/>
  </w:style>
  <w:style w:type="character" w:customStyle="1" w:styleId="WW8Num48z3">
    <w:name w:val="WW8Num48z3"/>
    <w:rsid w:val="00695885"/>
  </w:style>
  <w:style w:type="character" w:customStyle="1" w:styleId="WW8Num48z4">
    <w:name w:val="WW8Num48z4"/>
    <w:rsid w:val="00695885"/>
  </w:style>
  <w:style w:type="character" w:customStyle="1" w:styleId="WW8Num48z5">
    <w:name w:val="WW8Num48z5"/>
    <w:rsid w:val="00695885"/>
  </w:style>
  <w:style w:type="character" w:customStyle="1" w:styleId="WW8Num48z6">
    <w:name w:val="WW8Num48z6"/>
    <w:rsid w:val="00695885"/>
  </w:style>
  <w:style w:type="character" w:customStyle="1" w:styleId="WW8Num48z7">
    <w:name w:val="WW8Num48z7"/>
    <w:rsid w:val="00695885"/>
  </w:style>
  <w:style w:type="character" w:customStyle="1" w:styleId="WW8Num48z8">
    <w:name w:val="WW8Num48z8"/>
    <w:rsid w:val="00695885"/>
  </w:style>
  <w:style w:type="character" w:customStyle="1" w:styleId="WW8Num49z0">
    <w:name w:val="WW8Num49z0"/>
    <w:rsid w:val="00695885"/>
    <w:rPr>
      <w:rFonts w:eastAsia="Times New Roman" w:cs="Calibri"/>
      <w:b/>
      <w:i/>
      <w:iCs/>
      <w:color w:val="9900FF"/>
      <w:lang w:eastAsia="hi-IN" w:bidi="hi-IN"/>
    </w:rPr>
  </w:style>
  <w:style w:type="character" w:customStyle="1" w:styleId="WW8Num49z1">
    <w:name w:val="WW8Num49z1"/>
    <w:rsid w:val="00695885"/>
    <w:rPr>
      <w:rFonts w:cs="Arial"/>
    </w:rPr>
  </w:style>
  <w:style w:type="character" w:customStyle="1" w:styleId="WW8Num49z2">
    <w:name w:val="WW8Num49z2"/>
    <w:rsid w:val="00695885"/>
  </w:style>
  <w:style w:type="character" w:customStyle="1" w:styleId="WW8Num49z3">
    <w:name w:val="WW8Num49z3"/>
    <w:rsid w:val="00695885"/>
  </w:style>
  <w:style w:type="character" w:customStyle="1" w:styleId="WW8Num49z4">
    <w:name w:val="WW8Num49z4"/>
    <w:rsid w:val="00695885"/>
  </w:style>
  <w:style w:type="character" w:customStyle="1" w:styleId="WW8Num49z5">
    <w:name w:val="WW8Num49z5"/>
    <w:rsid w:val="00695885"/>
  </w:style>
  <w:style w:type="character" w:customStyle="1" w:styleId="WW8Num49z6">
    <w:name w:val="WW8Num49z6"/>
    <w:rsid w:val="00695885"/>
  </w:style>
  <w:style w:type="character" w:customStyle="1" w:styleId="WW8Num49z7">
    <w:name w:val="WW8Num49z7"/>
    <w:rsid w:val="00695885"/>
  </w:style>
  <w:style w:type="character" w:customStyle="1" w:styleId="WW8Num49z8">
    <w:name w:val="WW8Num49z8"/>
    <w:rsid w:val="00695885"/>
  </w:style>
  <w:style w:type="character" w:customStyle="1" w:styleId="WW8Num50z0">
    <w:name w:val="WW8Num50z0"/>
    <w:rsid w:val="00695885"/>
    <w:rPr>
      <w:rFonts w:ascii="Arial" w:eastAsia="Times New Roman" w:hAnsi="Arial" w:cs="Times New Roman"/>
      <w:bCs/>
      <w:i/>
      <w:iCs/>
      <w:color w:val="9900FF"/>
      <w:lang w:eastAsia="hi-IN" w:bidi="hi-IN"/>
    </w:rPr>
  </w:style>
  <w:style w:type="character" w:customStyle="1" w:styleId="WW8Num50z1">
    <w:name w:val="WW8Num50z1"/>
    <w:rsid w:val="00695885"/>
    <w:rPr>
      <w:rFonts w:ascii="Courier New" w:hAnsi="Courier New" w:cs="Courier New"/>
    </w:rPr>
  </w:style>
  <w:style w:type="character" w:customStyle="1" w:styleId="WW8Num50z2">
    <w:name w:val="WW8Num50z2"/>
    <w:rsid w:val="00695885"/>
    <w:rPr>
      <w:rFonts w:ascii="Wingdings" w:hAnsi="Wingdings" w:cs="Wingdings"/>
    </w:rPr>
  </w:style>
  <w:style w:type="character" w:customStyle="1" w:styleId="WW8Num50z3">
    <w:name w:val="WW8Num50z3"/>
    <w:rsid w:val="00695885"/>
    <w:rPr>
      <w:rFonts w:ascii="Symbol" w:hAnsi="Symbol" w:cs="Symbol"/>
    </w:rPr>
  </w:style>
  <w:style w:type="character" w:customStyle="1" w:styleId="WW8Num50z4">
    <w:name w:val="WW8Num50z4"/>
    <w:rsid w:val="00695885"/>
  </w:style>
  <w:style w:type="character" w:customStyle="1" w:styleId="WW8Num50z5">
    <w:name w:val="WW8Num50z5"/>
    <w:rsid w:val="00695885"/>
  </w:style>
  <w:style w:type="character" w:customStyle="1" w:styleId="WW8Num50z6">
    <w:name w:val="WW8Num50z6"/>
    <w:rsid w:val="00695885"/>
  </w:style>
  <w:style w:type="character" w:customStyle="1" w:styleId="WW8Num50z7">
    <w:name w:val="WW8Num50z7"/>
    <w:rsid w:val="00695885"/>
  </w:style>
  <w:style w:type="character" w:customStyle="1" w:styleId="WW8Num50z8">
    <w:name w:val="WW8Num50z8"/>
    <w:rsid w:val="00695885"/>
  </w:style>
  <w:style w:type="character" w:customStyle="1" w:styleId="WW8Num51z0">
    <w:name w:val="WW8Num51z0"/>
    <w:rsid w:val="00695885"/>
    <w:rPr>
      <w:rFonts w:eastAsia="Batang"/>
      <w:sz w:val="20"/>
      <w:szCs w:val="20"/>
    </w:rPr>
  </w:style>
  <w:style w:type="character" w:customStyle="1" w:styleId="WW8Num51z1">
    <w:name w:val="WW8Num51z1"/>
    <w:rsid w:val="00695885"/>
    <w:rPr>
      <w:b w:val="0"/>
      <w:bCs/>
      <w:sz w:val="20"/>
      <w:szCs w:val="20"/>
    </w:rPr>
  </w:style>
  <w:style w:type="character" w:customStyle="1" w:styleId="WW8Num51z2">
    <w:name w:val="WW8Num51z2"/>
    <w:rsid w:val="00695885"/>
  </w:style>
  <w:style w:type="character" w:customStyle="1" w:styleId="WW8Num51z3">
    <w:name w:val="WW8Num51z3"/>
    <w:rsid w:val="00695885"/>
  </w:style>
  <w:style w:type="character" w:customStyle="1" w:styleId="WW8Num51z4">
    <w:name w:val="WW8Num51z4"/>
    <w:rsid w:val="00695885"/>
  </w:style>
  <w:style w:type="character" w:customStyle="1" w:styleId="WW8Num51z5">
    <w:name w:val="WW8Num51z5"/>
    <w:rsid w:val="00695885"/>
  </w:style>
  <w:style w:type="character" w:customStyle="1" w:styleId="WW8Num51z6">
    <w:name w:val="WW8Num51z6"/>
    <w:rsid w:val="00695885"/>
  </w:style>
  <w:style w:type="character" w:customStyle="1" w:styleId="WW8Num51z7">
    <w:name w:val="WW8Num51z7"/>
    <w:rsid w:val="00695885"/>
  </w:style>
  <w:style w:type="character" w:customStyle="1" w:styleId="WW8Num51z8">
    <w:name w:val="WW8Num51z8"/>
    <w:rsid w:val="00695885"/>
  </w:style>
  <w:style w:type="character" w:customStyle="1" w:styleId="WW8Num52z0">
    <w:name w:val="WW8Num52z0"/>
    <w:rsid w:val="00695885"/>
    <w:rPr>
      <w:rFonts w:cs="Calibri"/>
    </w:rPr>
  </w:style>
  <w:style w:type="character" w:customStyle="1" w:styleId="WW8Num52z1">
    <w:name w:val="WW8Num52z1"/>
    <w:rsid w:val="00695885"/>
  </w:style>
  <w:style w:type="character" w:customStyle="1" w:styleId="WW8Num52z2">
    <w:name w:val="WW8Num52z2"/>
    <w:rsid w:val="00695885"/>
  </w:style>
  <w:style w:type="character" w:customStyle="1" w:styleId="WW8Num52z3">
    <w:name w:val="WW8Num52z3"/>
    <w:rsid w:val="00695885"/>
  </w:style>
  <w:style w:type="character" w:customStyle="1" w:styleId="WW8Num52z4">
    <w:name w:val="WW8Num52z4"/>
    <w:rsid w:val="00695885"/>
  </w:style>
  <w:style w:type="character" w:customStyle="1" w:styleId="WW8Num52z5">
    <w:name w:val="WW8Num52z5"/>
    <w:rsid w:val="00695885"/>
  </w:style>
  <w:style w:type="character" w:customStyle="1" w:styleId="WW8Num52z6">
    <w:name w:val="WW8Num52z6"/>
    <w:rsid w:val="00695885"/>
  </w:style>
  <w:style w:type="character" w:customStyle="1" w:styleId="WW8Num52z7">
    <w:name w:val="WW8Num52z7"/>
    <w:rsid w:val="00695885"/>
  </w:style>
  <w:style w:type="character" w:customStyle="1" w:styleId="WW8Num52z8">
    <w:name w:val="WW8Num52z8"/>
    <w:rsid w:val="00695885"/>
  </w:style>
  <w:style w:type="character" w:customStyle="1" w:styleId="Domylnaczcionkaakapitu2">
    <w:name w:val="Domyślna czcionka akapitu2"/>
    <w:rsid w:val="00695885"/>
  </w:style>
  <w:style w:type="character" w:customStyle="1" w:styleId="WW8Num26z2">
    <w:name w:val="WW8Num26z2"/>
    <w:rsid w:val="00695885"/>
    <w:rPr>
      <w:b/>
    </w:rPr>
  </w:style>
  <w:style w:type="character" w:customStyle="1" w:styleId="WW8Num26z4">
    <w:name w:val="WW8Num26z4"/>
    <w:rsid w:val="00695885"/>
  </w:style>
  <w:style w:type="character" w:customStyle="1" w:styleId="WW8Num26z5">
    <w:name w:val="WW8Num26z5"/>
    <w:rsid w:val="00695885"/>
  </w:style>
  <w:style w:type="character" w:customStyle="1" w:styleId="WW8Num26z6">
    <w:name w:val="WW8Num26z6"/>
    <w:rsid w:val="00695885"/>
  </w:style>
  <w:style w:type="character" w:customStyle="1" w:styleId="WW8Num26z7">
    <w:name w:val="WW8Num26z7"/>
    <w:rsid w:val="00695885"/>
  </w:style>
  <w:style w:type="character" w:customStyle="1" w:styleId="WW8Num26z8">
    <w:name w:val="WW8Num26z8"/>
    <w:rsid w:val="00695885"/>
  </w:style>
  <w:style w:type="character" w:customStyle="1" w:styleId="WW8Num27z4">
    <w:name w:val="WW8Num27z4"/>
    <w:rsid w:val="00695885"/>
  </w:style>
  <w:style w:type="character" w:customStyle="1" w:styleId="WW8Num27z5">
    <w:name w:val="WW8Num27z5"/>
    <w:rsid w:val="00695885"/>
  </w:style>
  <w:style w:type="character" w:customStyle="1" w:styleId="WW8Num27z6">
    <w:name w:val="WW8Num27z6"/>
    <w:rsid w:val="00695885"/>
  </w:style>
  <w:style w:type="character" w:customStyle="1" w:styleId="WW8Num27z7">
    <w:name w:val="WW8Num27z7"/>
    <w:rsid w:val="00695885"/>
  </w:style>
  <w:style w:type="character" w:customStyle="1" w:styleId="WW8Num27z8">
    <w:name w:val="WW8Num27z8"/>
    <w:rsid w:val="00695885"/>
  </w:style>
  <w:style w:type="character" w:customStyle="1" w:styleId="WW8Num30z4">
    <w:name w:val="WW8Num30z4"/>
    <w:rsid w:val="00695885"/>
  </w:style>
  <w:style w:type="character" w:customStyle="1" w:styleId="WW8Num30z5">
    <w:name w:val="WW8Num30z5"/>
    <w:rsid w:val="00695885"/>
  </w:style>
  <w:style w:type="character" w:customStyle="1" w:styleId="WW8Num30z6">
    <w:name w:val="WW8Num30z6"/>
    <w:rsid w:val="00695885"/>
  </w:style>
  <w:style w:type="character" w:customStyle="1" w:styleId="WW8Num30z7">
    <w:name w:val="WW8Num30z7"/>
    <w:rsid w:val="00695885"/>
  </w:style>
  <w:style w:type="character" w:customStyle="1" w:styleId="WW8Num30z8">
    <w:name w:val="WW8Num30z8"/>
    <w:rsid w:val="00695885"/>
  </w:style>
  <w:style w:type="character" w:customStyle="1" w:styleId="WW8Num41z4">
    <w:name w:val="WW8Num41z4"/>
    <w:rsid w:val="00695885"/>
  </w:style>
  <w:style w:type="character" w:customStyle="1" w:styleId="WW8Num41z5">
    <w:name w:val="WW8Num41z5"/>
    <w:rsid w:val="00695885"/>
  </w:style>
  <w:style w:type="character" w:customStyle="1" w:styleId="WW8Num41z6">
    <w:name w:val="WW8Num41z6"/>
    <w:rsid w:val="00695885"/>
  </w:style>
  <w:style w:type="character" w:customStyle="1" w:styleId="WW8Num41z7">
    <w:name w:val="WW8Num41z7"/>
    <w:rsid w:val="00695885"/>
  </w:style>
  <w:style w:type="character" w:customStyle="1" w:styleId="WW8Num41z8">
    <w:name w:val="WW8Num41z8"/>
    <w:rsid w:val="00695885"/>
  </w:style>
  <w:style w:type="character" w:customStyle="1" w:styleId="WW8Num42z2">
    <w:name w:val="WW8Num42z2"/>
    <w:rsid w:val="00695885"/>
  </w:style>
  <w:style w:type="character" w:customStyle="1" w:styleId="WW8Num42z3">
    <w:name w:val="WW8Num42z3"/>
    <w:rsid w:val="00695885"/>
  </w:style>
  <w:style w:type="character" w:customStyle="1" w:styleId="WW8Num42z4">
    <w:name w:val="WW8Num42z4"/>
    <w:rsid w:val="00695885"/>
  </w:style>
  <w:style w:type="character" w:customStyle="1" w:styleId="WW8Num42z5">
    <w:name w:val="WW8Num42z5"/>
    <w:rsid w:val="00695885"/>
  </w:style>
  <w:style w:type="character" w:customStyle="1" w:styleId="WW8Num42z6">
    <w:name w:val="WW8Num42z6"/>
    <w:rsid w:val="00695885"/>
  </w:style>
  <w:style w:type="character" w:customStyle="1" w:styleId="WW8Num42z7">
    <w:name w:val="WW8Num42z7"/>
    <w:rsid w:val="00695885"/>
  </w:style>
  <w:style w:type="character" w:customStyle="1" w:styleId="WW8Num42z8">
    <w:name w:val="WW8Num42z8"/>
    <w:rsid w:val="00695885"/>
  </w:style>
  <w:style w:type="character" w:customStyle="1" w:styleId="WW8Num29z4">
    <w:name w:val="WW8Num29z4"/>
    <w:rsid w:val="00695885"/>
  </w:style>
  <w:style w:type="character" w:customStyle="1" w:styleId="WW8Num29z5">
    <w:name w:val="WW8Num29z5"/>
    <w:rsid w:val="00695885"/>
  </w:style>
  <w:style w:type="character" w:customStyle="1" w:styleId="WW8Num29z6">
    <w:name w:val="WW8Num29z6"/>
    <w:rsid w:val="00695885"/>
  </w:style>
  <w:style w:type="character" w:customStyle="1" w:styleId="WW8Num29z7">
    <w:name w:val="WW8Num29z7"/>
    <w:rsid w:val="00695885"/>
  </w:style>
  <w:style w:type="character" w:customStyle="1" w:styleId="WW8Num29z8">
    <w:name w:val="WW8Num29z8"/>
    <w:rsid w:val="00695885"/>
  </w:style>
  <w:style w:type="character" w:customStyle="1" w:styleId="Domylnaczcionkaakapitu15">
    <w:name w:val="Domyślna czcionka akapitu15"/>
    <w:rsid w:val="00695885"/>
  </w:style>
  <w:style w:type="character" w:customStyle="1" w:styleId="DefaultParagraphFont1">
    <w:name w:val="Default Paragraph Font1"/>
    <w:rsid w:val="00695885"/>
  </w:style>
  <w:style w:type="character" w:customStyle="1" w:styleId="Domylnaczcionkaakapitu14">
    <w:name w:val="Domyślna czcionka akapitu14"/>
    <w:rsid w:val="00695885"/>
  </w:style>
  <w:style w:type="character" w:customStyle="1" w:styleId="Domylnaczcionkaakapitu13">
    <w:name w:val="Domyślna czcionka akapitu13"/>
    <w:rsid w:val="00695885"/>
  </w:style>
  <w:style w:type="character" w:customStyle="1" w:styleId="Domylnaczcionkaakapitu12">
    <w:name w:val="Domyślna czcionka akapitu12"/>
    <w:rsid w:val="00695885"/>
  </w:style>
  <w:style w:type="character" w:customStyle="1" w:styleId="Domylnaczcionkaakapitu11">
    <w:name w:val="Domyślna czcionka akapitu11"/>
    <w:rsid w:val="00695885"/>
  </w:style>
  <w:style w:type="character" w:customStyle="1" w:styleId="Domylnaczcionkaakapitu10">
    <w:name w:val="Domyślna czcionka akapitu10"/>
    <w:rsid w:val="00695885"/>
  </w:style>
  <w:style w:type="character" w:customStyle="1" w:styleId="WW8Num53z0">
    <w:name w:val="WW8Num53z0"/>
    <w:rsid w:val="00695885"/>
  </w:style>
  <w:style w:type="character" w:customStyle="1" w:styleId="WW8Num53z1">
    <w:name w:val="WW8Num53z1"/>
    <w:rsid w:val="00695885"/>
  </w:style>
  <w:style w:type="character" w:customStyle="1" w:styleId="WW8Num54z0">
    <w:name w:val="WW8Num54z0"/>
    <w:rsid w:val="00695885"/>
    <w:rPr>
      <w:rFonts w:cs="Arial"/>
    </w:rPr>
  </w:style>
  <w:style w:type="character" w:customStyle="1" w:styleId="WW8Num54z1">
    <w:name w:val="WW8Num54z1"/>
    <w:rsid w:val="00695885"/>
    <w:rPr>
      <w:rFonts w:cs="Arial"/>
    </w:rPr>
  </w:style>
  <w:style w:type="character" w:customStyle="1" w:styleId="WW8Num54z2">
    <w:name w:val="WW8Num54z2"/>
    <w:rsid w:val="00695885"/>
  </w:style>
  <w:style w:type="character" w:customStyle="1" w:styleId="WW8Num54z3">
    <w:name w:val="WW8Num54z3"/>
    <w:rsid w:val="00695885"/>
  </w:style>
  <w:style w:type="character" w:customStyle="1" w:styleId="WW8Num54z4">
    <w:name w:val="WW8Num54z4"/>
    <w:rsid w:val="00695885"/>
  </w:style>
  <w:style w:type="character" w:customStyle="1" w:styleId="WW8Num54z5">
    <w:name w:val="WW8Num54z5"/>
    <w:rsid w:val="00695885"/>
  </w:style>
  <w:style w:type="character" w:customStyle="1" w:styleId="WW8Num54z6">
    <w:name w:val="WW8Num54z6"/>
    <w:rsid w:val="00695885"/>
  </w:style>
  <w:style w:type="character" w:customStyle="1" w:styleId="WW8Num54z7">
    <w:name w:val="WW8Num54z7"/>
    <w:rsid w:val="00695885"/>
  </w:style>
  <w:style w:type="character" w:customStyle="1" w:styleId="WW8Num54z8">
    <w:name w:val="WW8Num54z8"/>
    <w:rsid w:val="00695885"/>
  </w:style>
  <w:style w:type="character" w:customStyle="1" w:styleId="WW8Num55z0">
    <w:name w:val="WW8Num55z0"/>
    <w:rsid w:val="00695885"/>
    <w:rPr>
      <w:rFonts w:cs="Arial"/>
    </w:rPr>
  </w:style>
  <w:style w:type="character" w:customStyle="1" w:styleId="WW8Num55z1">
    <w:name w:val="WW8Num55z1"/>
    <w:rsid w:val="00695885"/>
    <w:rPr>
      <w:rFonts w:ascii="Courier New" w:hAnsi="Courier New" w:cs="Courier New"/>
    </w:rPr>
  </w:style>
  <w:style w:type="character" w:customStyle="1" w:styleId="WW8Num55z2">
    <w:name w:val="WW8Num55z2"/>
    <w:rsid w:val="00695885"/>
    <w:rPr>
      <w:rFonts w:ascii="Wingdings" w:hAnsi="Wingdings" w:cs="Wingdings"/>
    </w:rPr>
  </w:style>
  <w:style w:type="character" w:customStyle="1" w:styleId="WW8Num55z3">
    <w:name w:val="WW8Num55z3"/>
    <w:rsid w:val="00695885"/>
    <w:rPr>
      <w:rFonts w:ascii="Symbol" w:hAnsi="Symbol" w:cs="Symbol"/>
    </w:rPr>
  </w:style>
  <w:style w:type="character" w:customStyle="1" w:styleId="Domylnaczcionkaakapitu9">
    <w:name w:val="Domyślna czcionka akapitu9"/>
    <w:rsid w:val="00695885"/>
  </w:style>
  <w:style w:type="character" w:customStyle="1" w:styleId="Domylnaczcionkaakapitu8">
    <w:name w:val="Domyślna czcionka akapitu8"/>
    <w:rsid w:val="00695885"/>
  </w:style>
  <w:style w:type="character" w:customStyle="1" w:styleId="WW8Num4z4">
    <w:name w:val="WW8Num4z4"/>
    <w:rsid w:val="00695885"/>
  </w:style>
  <w:style w:type="character" w:customStyle="1" w:styleId="WW8Num4z5">
    <w:name w:val="WW8Num4z5"/>
    <w:rsid w:val="00695885"/>
  </w:style>
  <w:style w:type="character" w:customStyle="1" w:styleId="WW8Num4z6">
    <w:name w:val="WW8Num4z6"/>
    <w:rsid w:val="00695885"/>
  </w:style>
  <w:style w:type="character" w:customStyle="1" w:styleId="WW8Num4z7">
    <w:name w:val="WW8Num4z7"/>
    <w:rsid w:val="00695885"/>
  </w:style>
  <w:style w:type="character" w:customStyle="1" w:styleId="WW8Num4z8">
    <w:name w:val="WW8Num4z8"/>
    <w:rsid w:val="00695885"/>
  </w:style>
  <w:style w:type="character" w:customStyle="1" w:styleId="Absatz-Standardschriftart">
    <w:name w:val="Absatz-Standardschriftart"/>
    <w:rsid w:val="00695885"/>
  </w:style>
  <w:style w:type="character" w:customStyle="1" w:styleId="WW-Absatz-Standardschriftart">
    <w:name w:val="WW-Absatz-Standardschriftart"/>
    <w:rsid w:val="00695885"/>
  </w:style>
  <w:style w:type="character" w:customStyle="1" w:styleId="WW-Absatz-Standardschriftart1">
    <w:name w:val="WW-Absatz-Standardschriftart1"/>
    <w:rsid w:val="00695885"/>
  </w:style>
  <w:style w:type="character" w:customStyle="1" w:styleId="WW-Absatz-Standardschriftart11">
    <w:name w:val="WW-Absatz-Standardschriftart11"/>
    <w:rsid w:val="00695885"/>
  </w:style>
  <w:style w:type="character" w:customStyle="1" w:styleId="Domylnaczcionkaakapitu7">
    <w:name w:val="Domyślna czcionka akapitu7"/>
    <w:rsid w:val="00695885"/>
  </w:style>
  <w:style w:type="character" w:customStyle="1" w:styleId="WW-Absatz-Standardschriftart111">
    <w:name w:val="WW-Absatz-Standardschriftart111"/>
    <w:rsid w:val="00695885"/>
  </w:style>
  <w:style w:type="character" w:customStyle="1" w:styleId="WW-Absatz-Standardschriftart1111">
    <w:name w:val="WW-Absatz-Standardschriftart1111"/>
    <w:rsid w:val="00695885"/>
  </w:style>
  <w:style w:type="character" w:customStyle="1" w:styleId="Domylnaczcionkaakapitu6">
    <w:name w:val="Domyślna czcionka akapitu6"/>
    <w:rsid w:val="00695885"/>
  </w:style>
  <w:style w:type="character" w:customStyle="1" w:styleId="WW-Absatz-Standardschriftart11111">
    <w:name w:val="WW-Absatz-Standardschriftart11111"/>
    <w:rsid w:val="00695885"/>
  </w:style>
  <w:style w:type="character" w:customStyle="1" w:styleId="WW-Absatz-Standardschriftart111111">
    <w:name w:val="WW-Absatz-Standardschriftart111111"/>
    <w:rsid w:val="00695885"/>
  </w:style>
  <w:style w:type="character" w:customStyle="1" w:styleId="WW-Absatz-Standardschriftart1111111">
    <w:name w:val="WW-Absatz-Standardschriftart1111111"/>
    <w:rsid w:val="00695885"/>
  </w:style>
  <w:style w:type="character" w:customStyle="1" w:styleId="Domylnaczcionkaakapitu5">
    <w:name w:val="Domyślna czcionka akapitu5"/>
    <w:rsid w:val="00695885"/>
  </w:style>
  <w:style w:type="character" w:customStyle="1" w:styleId="WW-Absatz-Standardschriftart11111111">
    <w:name w:val="WW-Absatz-Standardschriftart11111111"/>
    <w:rsid w:val="00695885"/>
  </w:style>
  <w:style w:type="character" w:customStyle="1" w:styleId="WW-Absatz-Standardschriftart111111111">
    <w:name w:val="WW-Absatz-Standardschriftart111111111"/>
    <w:rsid w:val="00695885"/>
  </w:style>
  <w:style w:type="character" w:customStyle="1" w:styleId="Domylnaczcionkaakapitu4">
    <w:name w:val="Domyślna czcionka akapitu4"/>
    <w:rsid w:val="00695885"/>
  </w:style>
  <w:style w:type="character" w:customStyle="1" w:styleId="WW-Absatz-Standardschriftart1111111111">
    <w:name w:val="WW-Absatz-Standardschriftart1111111111"/>
    <w:rsid w:val="00695885"/>
  </w:style>
  <w:style w:type="character" w:customStyle="1" w:styleId="WW-Absatz-Standardschriftart11111111111">
    <w:name w:val="WW-Absatz-Standardschriftart11111111111"/>
    <w:rsid w:val="00695885"/>
  </w:style>
  <w:style w:type="character" w:customStyle="1" w:styleId="WW-Absatz-Standardschriftart111111111111">
    <w:name w:val="WW-Absatz-Standardschriftart111111111111"/>
    <w:rsid w:val="00695885"/>
  </w:style>
  <w:style w:type="character" w:customStyle="1" w:styleId="WW-Absatz-Standardschriftart1111111111111">
    <w:name w:val="WW-Absatz-Standardschriftart1111111111111"/>
    <w:rsid w:val="00695885"/>
  </w:style>
  <w:style w:type="character" w:customStyle="1" w:styleId="WW-Absatz-Standardschriftart11111111111111">
    <w:name w:val="WW-Absatz-Standardschriftart11111111111111"/>
    <w:rsid w:val="00695885"/>
  </w:style>
  <w:style w:type="character" w:customStyle="1" w:styleId="Domylnaczcionkaakapitu3">
    <w:name w:val="Domyślna czcionka akapitu3"/>
    <w:rsid w:val="00695885"/>
  </w:style>
  <w:style w:type="character" w:customStyle="1" w:styleId="WW-Absatz-Standardschriftart111111111111111">
    <w:name w:val="WW-Absatz-Standardschriftart111111111111111"/>
    <w:rsid w:val="00695885"/>
  </w:style>
  <w:style w:type="character" w:customStyle="1" w:styleId="WW-Absatz-Standardschriftart1111111111111111">
    <w:name w:val="WW-Absatz-Standardschriftart1111111111111111"/>
    <w:rsid w:val="00695885"/>
  </w:style>
  <w:style w:type="character" w:customStyle="1" w:styleId="WW-Absatz-Standardschriftart11111111111111111">
    <w:name w:val="WW-Absatz-Standardschriftart11111111111111111"/>
    <w:rsid w:val="00695885"/>
  </w:style>
  <w:style w:type="character" w:customStyle="1" w:styleId="Domylnaczcionkaakapitu20">
    <w:name w:val="Domyślna czcionka akapitu20"/>
    <w:rsid w:val="00695885"/>
  </w:style>
  <w:style w:type="character" w:customStyle="1" w:styleId="WW-Absatz-Standardschriftart111111111111111111">
    <w:name w:val="WW-Absatz-Standardschriftart111111111111111111"/>
    <w:rsid w:val="00695885"/>
  </w:style>
  <w:style w:type="character" w:customStyle="1" w:styleId="WW-Absatz-Standardschriftart1111111111111111111">
    <w:name w:val="WW-Absatz-Standardschriftart1111111111111111111"/>
    <w:rsid w:val="00695885"/>
  </w:style>
  <w:style w:type="character" w:customStyle="1" w:styleId="WW-Absatz-Standardschriftart11111111111111111111">
    <w:name w:val="WW-Absatz-Standardschriftart11111111111111111111"/>
    <w:rsid w:val="00695885"/>
  </w:style>
  <w:style w:type="character" w:customStyle="1" w:styleId="WW-Absatz-Standardschriftart111111111111111111111">
    <w:name w:val="WW-Absatz-Standardschriftart111111111111111111111"/>
    <w:rsid w:val="00695885"/>
  </w:style>
  <w:style w:type="character" w:customStyle="1" w:styleId="WW-Absatz-Standardschriftart1111111111111111111111">
    <w:name w:val="WW-Absatz-Standardschriftart1111111111111111111111"/>
    <w:rsid w:val="00695885"/>
  </w:style>
  <w:style w:type="character" w:customStyle="1" w:styleId="WW-Absatz-Standardschriftart11111111111111111111111">
    <w:name w:val="WW-Absatz-Standardschriftart11111111111111111111111"/>
    <w:rsid w:val="00695885"/>
  </w:style>
  <w:style w:type="character" w:customStyle="1" w:styleId="WW-Absatz-Standardschriftart111111111111111111111111">
    <w:name w:val="WW-Absatz-Standardschriftart111111111111111111111111"/>
    <w:rsid w:val="00695885"/>
  </w:style>
  <w:style w:type="character" w:customStyle="1" w:styleId="WW-Absatz-Standardschriftart1111111111111111111111111">
    <w:name w:val="WW-Absatz-Standardschriftart1111111111111111111111111"/>
    <w:rsid w:val="00695885"/>
  </w:style>
  <w:style w:type="character" w:customStyle="1" w:styleId="WW-Absatz-Standardschriftart11111111111111111111111111">
    <w:name w:val="WW-Absatz-Standardschriftart11111111111111111111111111"/>
    <w:rsid w:val="00695885"/>
  </w:style>
  <w:style w:type="character" w:customStyle="1" w:styleId="WW-Absatz-Standardschriftart111111111111111111111111111">
    <w:name w:val="WW-Absatz-Standardschriftart111111111111111111111111111"/>
    <w:rsid w:val="00695885"/>
  </w:style>
  <w:style w:type="character" w:customStyle="1" w:styleId="WW-Absatz-Standardschriftart1111111111111111111111111111">
    <w:name w:val="WW-Absatz-Standardschriftart1111111111111111111111111111"/>
    <w:rsid w:val="00695885"/>
  </w:style>
  <w:style w:type="character" w:customStyle="1" w:styleId="WW-Absatz-Standardschriftart11111111111111111111111111111">
    <w:name w:val="WW-Absatz-Standardschriftart11111111111111111111111111111"/>
    <w:rsid w:val="00695885"/>
  </w:style>
  <w:style w:type="character" w:customStyle="1" w:styleId="WW-Absatz-Standardschriftart111111111111111111111111111111">
    <w:name w:val="WW-Absatz-Standardschriftart111111111111111111111111111111"/>
    <w:rsid w:val="00695885"/>
  </w:style>
  <w:style w:type="character" w:customStyle="1" w:styleId="WW-Absatz-Standardschriftart1111111111111111111111111111111">
    <w:name w:val="WW-Absatz-Standardschriftart1111111111111111111111111111111"/>
    <w:rsid w:val="00695885"/>
  </w:style>
  <w:style w:type="character" w:customStyle="1" w:styleId="WW-Absatz-Standardschriftart11111111111111111111111111111111">
    <w:name w:val="WW-Absatz-Standardschriftart11111111111111111111111111111111"/>
    <w:rsid w:val="00695885"/>
  </w:style>
  <w:style w:type="character" w:customStyle="1" w:styleId="WW-Absatz-Standardschriftart111111111111111111111111111111111">
    <w:name w:val="WW-Absatz-Standardschriftart111111111111111111111111111111111"/>
    <w:rsid w:val="00695885"/>
  </w:style>
  <w:style w:type="character" w:customStyle="1" w:styleId="WW-Absatz-Standardschriftart1111111111111111111111111111111111">
    <w:name w:val="WW-Absatz-Standardschriftart1111111111111111111111111111111111"/>
    <w:rsid w:val="00695885"/>
  </w:style>
  <w:style w:type="character" w:customStyle="1" w:styleId="WW-Absatz-Standardschriftart11111111111111111111111111111111111">
    <w:name w:val="WW-Absatz-Standardschriftart11111111111111111111111111111111111"/>
    <w:rsid w:val="00695885"/>
  </w:style>
  <w:style w:type="character" w:customStyle="1" w:styleId="WW-Absatz-Standardschriftart111111111111111111111111111111111111">
    <w:name w:val="WW-Absatz-Standardschriftart111111111111111111111111111111111111"/>
    <w:rsid w:val="00695885"/>
  </w:style>
  <w:style w:type="character" w:customStyle="1" w:styleId="Symbolewypunktowania">
    <w:name w:val="Symbole wypunktowania"/>
    <w:rsid w:val="00695885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695885"/>
    <w:rPr>
      <w:vertAlign w:val="superscript"/>
    </w:rPr>
  </w:style>
  <w:style w:type="character" w:customStyle="1" w:styleId="Znakiprzypiswkocowych">
    <w:name w:val="Znaki przypisów końcowych"/>
    <w:rsid w:val="00695885"/>
    <w:rPr>
      <w:vertAlign w:val="superscript"/>
    </w:rPr>
  </w:style>
  <w:style w:type="character" w:customStyle="1" w:styleId="WW-Znakiprzypiswkocowych">
    <w:name w:val="WW-Znaki przypisów końcowych"/>
    <w:rsid w:val="00695885"/>
  </w:style>
  <w:style w:type="character" w:customStyle="1" w:styleId="Odwoanieprzypisukocowego1">
    <w:name w:val="Odwołanie przypisu końcowego1"/>
    <w:rsid w:val="00695885"/>
    <w:rPr>
      <w:vertAlign w:val="superscript"/>
    </w:rPr>
  </w:style>
  <w:style w:type="character" w:customStyle="1" w:styleId="Znakinumeracji">
    <w:name w:val="Znaki numeracji"/>
    <w:rsid w:val="00695885"/>
    <w:rPr>
      <w:rFonts w:ascii="Calibri" w:hAnsi="Calibri" w:cs="Calibri"/>
      <w:sz w:val="16"/>
      <w:szCs w:val="16"/>
    </w:rPr>
  </w:style>
  <w:style w:type="character" w:styleId="Pogrubienie">
    <w:name w:val="Strong"/>
    <w:qFormat/>
    <w:rsid w:val="00695885"/>
    <w:rPr>
      <w:b/>
      <w:bCs/>
    </w:rPr>
  </w:style>
  <w:style w:type="character" w:customStyle="1" w:styleId="Odwoanieprzypisudolnego2">
    <w:name w:val="Odwołanie przypisu dolnego2"/>
    <w:rsid w:val="00695885"/>
    <w:rPr>
      <w:vertAlign w:val="superscript"/>
    </w:rPr>
  </w:style>
  <w:style w:type="character" w:customStyle="1" w:styleId="Odwoanieprzypisukocowego2">
    <w:name w:val="Odwołanie przypisu końcowego2"/>
    <w:rsid w:val="00695885"/>
    <w:rPr>
      <w:vertAlign w:val="superscript"/>
    </w:rPr>
  </w:style>
  <w:style w:type="character" w:customStyle="1" w:styleId="Odwoanieprzypisudolnego4">
    <w:name w:val="Odwołanie przypisu dolnego4"/>
    <w:rsid w:val="00695885"/>
    <w:rPr>
      <w:vertAlign w:val="superscript"/>
    </w:rPr>
  </w:style>
  <w:style w:type="character" w:customStyle="1" w:styleId="Odwoanieprzypisukocowego3">
    <w:name w:val="Odwołanie przypisu końcowego3"/>
    <w:rsid w:val="00695885"/>
    <w:rPr>
      <w:vertAlign w:val="superscript"/>
    </w:rPr>
  </w:style>
  <w:style w:type="character" w:customStyle="1" w:styleId="Odwoaniedokomentarza2">
    <w:name w:val="Odwołanie do komentarza2"/>
    <w:rsid w:val="00695885"/>
    <w:rPr>
      <w:sz w:val="16"/>
      <w:szCs w:val="16"/>
    </w:rPr>
  </w:style>
  <w:style w:type="character" w:customStyle="1" w:styleId="Odwoanieprzypisudolnego3">
    <w:name w:val="Odwołanie przypisu dolnego3"/>
    <w:rsid w:val="00695885"/>
    <w:rPr>
      <w:vertAlign w:val="superscript"/>
    </w:rPr>
  </w:style>
  <w:style w:type="character" w:customStyle="1" w:styleId="TekstpodstawowyZnak">
    <w:name w:val="Tekst podstawowy Znak"/>
    <w:rsid w:val="00695885"/>
    <w:rPr>
      <w:rFonts w:ascii="Calibri" w:eastAsia="Calibri" w:hAnsi="Calibri" w:cs="Calibri"/>
    </w:rPr>
  </w:style>
  <w:style w:type="character" w:customStyle="1" w:styleId="Odwoanieprzypisudolnego5">
    <w:name w:val="Odwołanie przypisu dolnego5"/>
    <w:rsid w:val="00695885"/>
    <w:rPr>
      <w:vertAlign w:val="superscript"/>
    </w:rPr>
  </w:style>
  <w:style w:type="character" w:customStyle="1" w:styleId="Odwoanieprzypisukocowego4">
    <w:name w:val="Odwołanie przypisu końcowego4"/>
    <w:rsid w:val="00695885"/>
    <w:rPr>
      <w:vertAlign w:val="superscript"/>
    </w:rPr>
  </w:style>
  <w:style w:type="character" w:customStyle="1" w:styleId="Odwoanieprzypisudolnego6">
    <w:name w:val="Odwołanie przypisu dolnego6"/>
    <w:rsid w:val="00695885"/>
    <w:rPr>
      <w:vertAlign w:val="superscript"/>
    </w:rPr>
  </w:style>
  <w:style w:type="character" w:customStyle="1" w:styleId="Odwoanieprzypisukocowego5">
    <w:name w:val="Odwołanie przypisu końcowego5"/>
    <w:rsid w:val="00695885"/>
    <w:rPr>
      <w:vertAlign w:val="superscript"/>
    </w:rPr>
  </w:style>
  <w:style w:type="character" w:customStyle="1" w:styleId="Odwoanieprzypisudolnego7">
    <w:name w:val="Odwołanie przypisu dolnego7"/>
    <w:rsid w:val="00695885"/>
    <w:rPr>
      <w:vertAlign w:val="superscript"/>
    </w:rPr>
  </w:style>
  <w:style w:type="character" w:customStyle="1" w:styleId="Odwoanieprzypisukocowego6">
    <w:name w:val="Odwołanie przypisu końcowego6"/>
    <w:rsid w:val="00695885"/>
    <w:rPr>
      <w:vertAlign w:val="superscript"/>
    </w:rPr>
  </w:style>
  <w:style w:type="character" w:customStyle="1" w:styleId="Odwoanieprzypisudolnego8">
    <w:name w:val="Odwołanie przypisu dolnego8"/>
    <w:rsid w:val="00695885"/>
    <w:rPr>
      <w:vertAlign w:val="superscript"/>
    </w:rPr>
  </w:style>
  <w:style w:type="character" w:customStyle="1" w:styleId="Odwoanieprzypisukocowego7">
    <w:name w:val="Odwołanie przypisu końcowego7"/>
    <w:rsid w:val="00695885"/>
    <w:rPr>
      <w:vertAlign w:val="superscript"/>
    </w:rPr>
  </w:style>
  <w:style w:type="character" w:customStyle="1" w:styleId="Odwoaniedokomentarza3">
    <w:name w:val="Odwołanie do komentarza3"/>
    <w:rsid w:val="00695885"/>
    <w:rPr>
      <w:sz w:val="16"/>
      <w:szCs w:val="16"/>
    </w:rPr>
  </w:style>
  <w:style w:type="character" w:customStyle="1" w:styleId="Odwoanieprzypisudolnego9">
    <w:name w:val="Odwołanie przypisu dolnego9"/>
    <w:rsid w:val="00695885"/>
    <w:rPr>
      <w:vertAlign w:val="superscript"/>
    </w:rPr>
  </w:style>
  <w:style w:type="character" w:customStyle="1" w:styleId="Odwoanieprzypisukocowego8">
    <w:name w:val="Odwołanie przypisu końcowego8"/>
    <w:rsid w:val="00695885"/>
    <w:rPr>
      <w:vertAlign w:val="superscript"/>
    </w:rPr>
  </w:style>
  <w:style w:type="character" w:customStyle="1" w:styleId="Odwoaniedokomentarza4">
    <w:name w:val="Odwołanie do komentarza4"/>
    <w:rsid w:val="00695885"/>
    <w:rPr>
      <w:sz w:val="16"/>
      <w:szCs w:val="16"/>
    </w:rPr>
  </w:style>
  <w:style w:type="character" w:customStyle="1" w:styleId="Odwoanieprzypisudolnego10">
    <w:name w:val="Odwołanie przypisu dolnego10"/>
    <w:rsid w:val="00695885"/>
    <w:rPr>
      <w:vertAlign w:val="superscript"/>
    </w:rPr>
  </w:style>
  <w:style w:type="character" w:customStyle="1" w:styleId="Odwoanieprzypisukocowego9">
    <w:name w:val="Odwołanie przypisu końcowego9"/>
    <w:rsid w:val="00695885"/>
    <w:rPr>
      <w:vertAlign w:val="superscript"/>
    </w:rPr>
  </w:style>
  <w:style w:type="character" w:customStyle="1" w:styleId="Odwoaniedokomentarza5">
    <w:name w:val="Odwołanie do komentarza5"/>
    <w:rsid w:val="00695885"/>
    <w:rPr>
      <w:sz w:val="16"/>
      <w:szCs w:val="16"/>
    </w:rPr>
  </w:style>
  <w:style w:type="character" w:customStyle="1" w:styleId="TekstkomentarzaZnak2">
    <w:name w:val="Tekst komentarza Znak2"/>
    <w:rsid w:val="00695885"/>
    <w:rPr>
      <w:rFonts w:ascii="Calibri" w:eastAsia="Calibri" w:hAnsi="Calibri" w:cs="Calibri"/>
    </w:rPr>
  </w:style>
  <w:style w:type="character" w:customStyle="1" w:styleId="Funotenzeichen">
    <w:name w:val="Fußnotenzeichen"/>
    <w:rsid w:val="00695885"/>
    <w:rPr>
      <w:vertAlign w:val="superscript"/>
    </w:rPr>
  </w:style>
  <w:style w:type="character" w:customStyle="1" w:styleId="Endnotenzeichen">
    <w:name w:val="Endnotenzeichen"/>
    <w:rsid w:val="00695885"/>
    <w:rPr>
      <w:vertAlign w:val="superscript"/>
    </w:rPr>
  </w:style>
  <w:style w:type="character" w:customStyle="1" w:styleId="Odwoanieprzypisudolnego11">
    <w:name w:val="Odwołanie przypisu dolnego11"/>
    <w:rsid w:val="00695885"/>
    <w:rPr>
      <w:vertAlign w:val="superscript"/>
    </w:rPr>
  </w:style>
  <w:style w:type="character" w:customStyle="1" w:styleId="Odwoanieprzypisukocowego10">
    <w:name w:val="Odwołanie przypisu końcowego10"/>
    <w:rsid w:val="00695885"/>
    <w:rPr>
      <w:vertAlign w:val="superscript"/>
    </w:rPr>
  </w:style>
  <w:style w:type="character" w:customStyle="1" w:styleId="Odwoaniedokomentarza6">
    <w:name w:val="Odwołanie do komentarza6"/>
    <w:rsid w:val="00695885"/>
    <w:rPr>
      <w:sz w:val="16"/>
      <w:szCs w:val="16"/>
    </w:rPr>
  </w:style>
  <w:style w:type="character" w:customStyle="1" w:styleId="TekstkomentarzaZnak3">
    <w:name w:val="Tekst komentarza Znak3"/>
    <w:rsid w:val="00695885"/>
    <w:rPr>
      <w:rFonts w:ascii="Calibri" w:eastAsia="Calibri" w:hAnsi="Calibri" w:cs="Calibri"/>
    </w:rPr>
  </w:style>
  <w:style w:type="character" w:customStyle="1" w:styleId="Odwoaniedokomentarza7">
    <w:name w:val="Odwołanie do komentarza7"/>
    <w:rsid w:val="00695885"/>
    <w:rPr>
      <w:sz w:val="16"/>
      <w:szCs w:val="16"/>
    </w:rPr>
  </w:style>
  <w:style w:type="character" w:customStyle="1" w:styleId="TekstkomentarzaZnak4">
    <w:name w:val="Tekst komentarza Znak4"/>
    <w:rsid w:val="00695885"/>
    <w:rPr>
      <w:rFonts w:ascii="Calibri" w:eastAsia="Calibri" w:hAnsi="Calibri" w:cs="Calibri"/>
      <w:lang w:val="pl-PL"/>
    </w:rPr>
  </w:style>
  <w:style w:type="character" w:customStyle="1" w:styleId="Odwoaniedokomentarza8">
    <w:name w:val="Odwołanie do komentarza8"/>
    <w:rsid w:val="00695885"/>
    <w:rPr>
      <w:sz w:val="16"/>
      <w:szCs w:val="16"/>
    </w:rPr>
  </w:style>
  <w:style w:type="character" w:customStyle="1" w:styleId="TekstkomentarzaZnak5">
    <w:name w:val="Tekst komentarza Znak5"/>
    <w:rsid w:val="00695885"/>
    <w:rPr>
      <w:rFonts w:ascii="Calibri" w:eastAsia="Calibri" w:hAnsi="Calibri" w:cs="Calibri"/>
      <w:lang w:val="pl-PL"/>
    </w:rPr>
  </w:style>
  <w:style w:type="character" w:customStyle="1" w:styleId="Odwoaniedokomentarza9">
    <w:name w:val="Odwołanie do komentarza9"/>
    <w:rsid w:val="00695885"/>
    <w:rPr>
      <w:sz w:val="16"/>
      <w:szCs w:val="16"/>
    </w:rPr>
  </w:style>
  <w:style w:type="character" w:customStyle="1" w:styleId="TekstkomentarzaZnak6">
    <w:name w:val="Tekst komentarza Znak6"/>
    <w:rsid w:val="00695885"/>
    <w:rPr>
      <w:rFonts w:ascii="Calibri" w:eastAsia="Calibri" w:hAnsi="Calibri" w:cs="Calibri"/>
    </w:rPr>
  </w:style>
  <w:style w:type="character" w:customStyle="1" w:styleId="ListLabel4">
    <w:name w:val="ListLabel 4"/>
    <w:rsid w:val="00695885"/>
    <w:rPr>
      <w:rFonts w:eastAsia="Times New Roman"/>
    </w:rPr>
  </w:style>
  <w:style w:type="character" w:customStyle="1" w:styleId="ListLabel5">
    <w:name w:val="ListLabel 5"/>
    <w:rsid w:val="00695885"/>
    <w:rPr>
      <w:rFonts w:eastAsia="Times New Roman" w:cs="OpenSymbol"/>
      <w:b w:val="0"/>
      <w:bCs w:val="0"/>
      <w:i w:val="0"/>
      <w:iCs w:val="0"/>
      <w:sz w:val="20"/>
      <w:szCs w:val="20"/>
    </w:rPr>
  </w:style>
  <w:style w:type="character" w:customStyle="1" w:styleId="ListLabel6">
    <w:name w:val="ListLabel 6"/>
    <w:rsid w:val="00695885"/>
    <w:rPr>
      <w:rFonts w:cs="Arial"/>
    </w:rPr>
  </w:style>
  <w:style w:type="character" w:customStyle="1" w:styleId="ListLabel7">
    <w:name w:val="ListLabel 7"/>
    <w:rsid w:val="00695885"/>
    <w:rPr>
      <w:rFonts w:eastAsia="Times New Roman" w:cs="OpenSymbol"/>
      <w:b/>
      <w:bCs/>
      <w:i/>
      <w:iCs/>
      <w:sz w:val="16"/>
      <w:szCs w:val="16"/>
    </w:rPr>
  </w:style>
  <w:style w:type="character" w:customStyle="1" w:styleId="ListLabel8">
    <w:name w:val="ListLabel 8"/>
    <w:rsid w:val="00695885"/>
    <w:rPr>
      <w:rFonts w:eastAsia="Batang" w:cs="OpenSymbol"/>
      <w:sz w:val="20"/>
      <w:szCs w:val="20"/>
    </w:rPr>
  </w:style>
  <w:style w:type="character" w:customStyle="1" w:styleId="ListLabel9">
    <w:name w:val="ListLabel 9"/>
    <w:rsid w:val="00695885"/>
    <w:rPr>
      <w:rFonts w:eastAsia="Times New Roman"/>
      <w:b/>
      <w:bCs/>
      <w:strike w:val="0"/>
      <w:dstrike w:val="0"/>
    </w:rPr>
  </w:style>
  <w:style w:type="character" w:customStyle="1" w:styleId="ListLabel10">
    <w:name w:val="ListLabel 10"/>
    <w:rsid w:val="00695885"/>
    <w:rPr>
      <w:rFonts w:cs="Times New Roman"/>
      <w:lang w:val="en-US"/>
    </w:rPr>
  </w:style>
  <w:style w:type="character" w:customStyle="1" w:styleId="ListLabel11">
    <w:name w:val="ListLabel 11"/>
    <w:rsid w:val="00695885"/>
    <w:rPr>
      <w:rFonts w:eastAsia="SimSun" w:cs="Arial"/>
      <w:kern w:val="1"/>
    </w:rPr>
  </w:style>
  <w:style w:type="character" w:customStyle="1" w:styleId="ListLabel12">
    <w:name w:val="ListLabel 12"/>
    <w:rsid w:val="00695885"/>
    <w:rPr>
      <w:rFonts w:cs="Times New Roman"/>
    </w:rPr>
  </w:style>
  <w:style w:type="character" w:customStyle="1" w:styleId="ListLabel13">
    <w:name w:val="ListLabel 13"/>
    <w:rsid w:val="00695885"/>
    <w:rPr>
      <w:rFonts w:cs="Calibri"/>
      <w:b w:val="0"/>
      <w:lang w:val="en-US"/>
    </w:rPr>
  </w:style>
  <w:style w:type="character" w:customStyle="1" w:styleId="ListLabel14">
    <w:name w:val="ListLabel 14"/>
    <w:rsid w:val="00695885"/>
    <w:rPr>
      <w:rFonts w:cs="Calibri"/>
    </w:rPr>
  </w:style>
  <w:style w:type="character" w:customStyle="1" w:styleId="ListLabel15">
    <w:name w:val="ListLabel 15"/>
    <w:rsid w:val="00695885"/>
    <w:rPr>
      <w:rFonts w:cs="Arial"/>
      <w:b/>
    </w:rPr>
  </w:style>
  <w:style w:type="character" w:customStyle="1" w:styleId="ListLabel16">
    <w:name w:val="ListLabel 16"/>
    <w:rsid w:val="00695885"/>
    <w:rPr>
      <w:rFonts w:eastAsia="Verdana" w:cs="Calibri"/>
      <w:i/>
      <w:iCs/>
    </w:rPr>
  </w:style>
  <w:style w:type="character" w:customStyle="1" w:styleId="ListLabel17">
    <w:name w:val="ListLabel 17"/>
    <w:rsid w:val="00695885"/>
    <w:rPr>
      <w:rFonts w:eastAsia="Verdana" w:cs="Symbol"/>
      <w:b w:val="0"/>
      <w:bCs w:val="0"/>
      <w:i w:val="0"/>
      <w:iCs w:val="0"/>
      <w:kern w:val="1"/>
      <w:sz w:val="20"/>
      <w:szCs w:val="20"/>
    </w:rPr>
  </w:style>
  <w:style w:type="character" w:customStyle="1" w:styleId="ListLabel18">
    <w:name w:val="ListLabel 18"/>
    <w:rsid w:val="00695885"/>
    <w:rPr>
      <w:rFonts w:eastAsia="Verdana" w:cs="Arial"/>
    </w:rPr>
  </w:style>
  <w:style w:type="character" w:customStyle="1" w:styleId="ListLabel19">
    <w:name w:val="ListLabel 19"/>
    <w:rsid w:val="00695885"/>
    <w:rPr>
      <w:rFonts w:eastAsia="Batang" w:cs="Calibri"/>
      <w:b w:val="0"/>
      <w:bCs w:val="0"/>
      <w:kern w:val="1"/>
      <w:sz w:val="20"/>
      <w:szCs w:val="20"/>
    </w:rPr>
  </w:style>
  <w:style w:type="character" w:customStyle="1" w:styleId="ListLabel20">
    <w:name w:val="ListLabel 20"/>
    <w:rsid w:val="00695885"/>
    <w:rPr>
      <w:rFonts w:eastAsia="Times New Roman" w:cs="Arial"/>
      <w:b w:val="0"/>
      <w:kern w:val="1"/>
      <w:sz w:val="20"/>
      <w:szCs w:val="20"/>
    </w:rPr>
  </w:style>
  <w:style w:type="character" w:customStyle="1" w:styleId="ListLabel21">
    <w:name w:val="ListLabel 21"/>
    <w:rsid w:val="00695885"/>
    <w:rPr>
      <w:rFonts w:cs="Arial"/>
      <w:b w:val="0"/>
    </w:rPr>
  </w:style>
  <w:style w:type="character" w:customStyle="1" w:styleId="ListLabel22">
    <w:name w:val="ListLabel 22"/>
    <w:rsid w:val="00695885"/>
    <w:rPr>
      <w:rFonts w:eastAsia="Batang" w:cs="Arial"/>
      <w:b w:val="0"/>
      <w:bCs/>
      <w:vanish w:val="0"/>
      <w:color w:val="00000A"/>
      <w:sz w:val="20"/>
      <w:szCs w:val="20"/>
    </w:rPr>
  </w:style>
  <w:style w:type="character" w:customStyle="1" w:styleId="ListLabel23">
    <w:name w:val="ListLabel 23"/>
    <w:rsid w:val="00695885"/>
    <w:rPr>
      <w:rFonts w:eastAsia="Times New Roman" w:cs="Calibri"/>
    </w:rPr>
  </w:style>
  <w:style w:type="character" w:customStyle="1" w:styleId="ListLabel24">
    <w:name w:val="ListLabel 24"/>
    <w:rsid w:val="00695885"/>
    <w:rPr>
      <w:rFonts w:eastAsia="Batang" w:cs="Symbol"/>
      <w:sz w:val="20"/>
      <w:szCs w:val="20"/>
    </w:rPr>
  </w:style>
  <w:style w:type="character" w:customStyle="1" w:styleId="ListLabel25">
    <w:name w:val="ListLabel 25"/>
    <w:rsid w:val="00695885"/>
    <w:rPr>
      <w:rFonts w:eastAsia="Times New Roman" w:cs="Calibri"/>
      <w:b w:val="0"/>
      <w:bCs w:val="0"/>
      <w:sz w:val="20"/>
      <w:szCs w:val="20"/>
    </w:rPr>
  </w:style>
  <w:style w:type="character" w:customStyle="1" w:styleId="ListLabel26">
    <w:name w:val="ListLabel 26"/>
    <w:rsid w:val="00695885"/>
    <w:rPr>
      <w:rFonts w:cs="OpenSymbol"/>
      <w:sz w:val="20"/>
      <w:szCs w:val="20"/>
    </w:rPr>
  </w:style>
  <w:style w:type="character" w:customStyle="1" w:styleId="ListLabel27">
    <w:name w:val="ListLabel 27"/>
    <w:rsid w:val="00695885"/>
    <w:rPr>
      <w:rFonts w:eastAsia="Arial" w:cs="Arial"/>
      <w:b w:val="0"/>
      <w:sz w:val="20"/>
      <w:szCs w:val="20"/>
    </w:rPr>
  </w:style>
  <w:style w:type="character" w:customStyle="1" w:styleId="ListLabel28">
    <w:name w:val="ListLabel 28"/>
    <w:rsid w:val="00695885"/>
    <w:rPr>
      <w:rFonts w:cs="Arial"/>
      <w:b w:val="0"/>
      <w:i w:val="0"/>
    </w:rPr>
  </w:style>
  <w:style w:type="character" w:customStyle="1" w:styleId="ListLabel29">
    <w:name w:val="ListLabel 29"/>
    <w:rsid w:val="00695885"/>
    <w:rPr>
      <w:rFonts w:eastAsia="Times New Roman" w:cs="Arial"/>
    </w:rPr>
  </w:style>
  <w:style w:type="character" w:customStyle="1" w:styleId="ListLabel30">
    <w:name w:val="ListLabel 30"/>
    <w:rsid w:val="00695885"/>
    <w:rPr>
      <w:rFonts w:eastAsia="Verdana" w:cs="Arial"/>
      <w:b w:val="0"/>
      <w:i/>
      <w:iCs/>
    </w:rPr>
  </w:style>
  <w:style w:type="character" w:customStyle="1" w:styleId="ListLabel31">
    <w:name w:val="ListLabel 31"/>
    <w:rsid w:val="00695885"/>
    <w:rPr>
      <w:rFonts w:eastAsia="Batang" w:cs="Arial"/>
      <w:b w:val="0"/>
      <w:sz w:val="20"/>
      <w:szCs w:val="20"/>
    </w:rPr>
  </w:style>
  <w:style w:type="character" w:customStyle="1" w:styleId="ListLabel32">
    <w:name w:val="ListLabel 32"/>
    <w:rsid w:val="00695885"/>
    <w:rPr>
      <w:rFonts w:cs="Arial"/>
      <w:b w:val="0"/>
      <w:bCs/>
      <w:sz w:val="20"/>
      <w:szCs w:val="20"/>
    </w:rPr>
  </w:style>
  <w:style w:type="character" w:customStyle="1" w:styleId="ListLabel33">
    <w:name w:val="ListLabel 33"/>
    <w:rsid w:val="00695885"/>
    <w:rPr>
      <w:rFonts w:eastAsia="SimSun" w:cs="Calibri"/>
      <w:kern w:val="1"/>
      <w:sz w:val="20"/>
      <w:szCs w:val="20"/>
    </w:rPr>
  </w:style>
  <w:style w:type="character" w:customStyle="1" w:styleId="ListLabel34">
    <w:name w:val="ListLabel 34"/>
    <w:rsid w:val="00695885"/>
    <w:rPr>
      <w:rFonts w:cs="Calibri"/>
      <w:b w:val="0"/>
      <w:bCs w:val="0"/>
      <w:sz w:val="20"/>
      <w:szCs w:val="20"/>
    </w:rPr>
  </w:style>
  <w:style w:type="character" w:customStyle="1" w:styleId="ListLabel35">
    <w:name w:val="ListLabel 35"/>
    <w:rsid w:val="00695885"/>
    <w:rPr>
      <w:rFonts w:eastAsia="Batang" w:cs="Arial"/>
      <w:color w:val="00000A"/>
    </w:rPr>
  </w:style>
  <w:style w:type="character" w:customStyle="1" w:styleId="ListLabel36">
    <w:name w:val="ListLabel 36"/>
    <w:rsid w:val="00695885"/>
    <w:rPr>
      <w:position w:val="0"/>
      <w:sz w:val="20"/>
      <w:vertAlign w:val="baseline"/>
    </w:rPr>
  </w:style>
  <w:style w:type="character" w:customStyle="1" w:styleId="Odwoaniedokomentarza10">
    <w:name w:val="Odwołanie do komentarza10"/>
    <w:rsid w:val="00695885"/>
    <w:rPr>
      <w:sz w:val="16"/>
      <w:szCs w:val="16"/>
    </w:rPr>
  </w:style>
  <w:style w:type="character" w:customStyle="1" w:styleId="CommentTextChar">
    <w:name w:val="Comment Text Char"/>
    <w:rsid w:val="00695885"/>
    <w:rPr>
      <w:rFonts w:ascii="Calibri" w:eastAsia="Calibri" w:hAnsi="Calibri" w:cs="Calibri"/>
    </w:rPr>
  </w:style>
  <w:style w:type="character" w:customStyle="1" w:styleId="CommentSubjectChar">
    <w:name w:val="Comment Subject Char"/>
    <w:rsid w:val="00695885"/>
    <w:rPr>
      <w:rFonts w:ascii="Calibri" w:eastAsia="Calibri" w:hAnsi="Calibri" w:cs="Calibri"/>
      <w:b/>
      <w:bCs/>
    </w:rPr>
  </w:style>
  <w:style w:type="character" w:customStyle="1" w:styleId="FontStyle73">
    <w:name w:val="Font Style73"/>
    <w:rsid w:val="00695885"/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rsid w:val="00695885"/>
    <w:rPr>
      <w:rFonts w:ascii="Calibri" w:eastAsia="Calibri" w:hAnsi="Calibri" w:cs="Calibri"/>
    </w:rPr>
  </w:style>
  <w:style w:type="character" w:customStyle="1" w:styleId="ListLabel37">
    <w:name w:val="ListLabel 37"/>
    <w:rsid w:val="00695885"/>
    <w:rPr>
      <w:rFonts w:eastAsia="Times New Roman" w:cs="OpenSymbol"/>
      <w:b w:val="0"/>
      <w:bCs w:val="0"/>
      <w:i w:val="0"/>
      <w:iCs w:val="0"/>
      <w:sz w:val="20"/>
      <w:szCs w:val="20"/>
    </w:rPr>
  </w:style>
  <w:style w:type="character" w:customStyle="1" w:styleId="ListLabel38">
    <w:name w:val="ListLabel 38"/>
    <w:rsid w:val="00695885"/>
    <w:rPr>
      <w:color w:val="00000A"/>
      <w:sz w:val="20"/>
      <w:szCs w:val="20"/>
    </w:rPr>
  </w:style>
  <w:style w:type="character" w:customStyle="1" w:styleId="ListLabel39">
    <w:name w:val="ListLabel 39"/>
    <w:rsid w:val="00695885"/>
    <w:rPr>
      <w:rFonts w:eastAsia="Times New Roman"/>
    </w:rPr>
  </w:style>
  <w:style w:type="character" w:customStyle="1" w:styleId="ListLabel40">
    <w:name w:val="ListLabel 40"/>
    <w:rsid w:val="00695885"/>
    <w:rPr>
      <w:rFonts w:eastAsia="Times New Roman" w:cs="OpenSymbol"/>
      <w:b w:val="0"/>
      <w:bCs w:val="0"/>
      <w:i w:val="0"/>
      <w:iCs w:val="0"/>
      <w:color w:val="00000A"/>
      <w:sz w:val="20"/>
      <w:szCs w:val="20"/>
    </w:rPr>
  </w:style>
  <w:style w:type="character" w:customStyle="1" w:styleId="ListLabel41">
    <w:name w:val="ListLabel 41"/>
    <w:rsid w:val="00695885"/>
    <w:rPr>
      <w:rFonts w:eastAsia="Times New Roman" w:cs="Calibri"/>
      <w:b w:val="0"/>
      <w:bCs/>
      <w:i w:val="0"/>
      <w:iCs/>
      <w:sz w:val="20"/>
      <w:szCs w:val="20"/>
    </w:rPr>
  </w:style>
  <w:style w:type="character" w:customStyle="1" w:styleId="ListLabel42">
    <w:name w:val="ListLabel 42"/>
    <w:rsid w:val="00695885"/>
    <w:rPr>
      <w:rFonts w:eastAsia="Batang" w:cs="Calibri"/>
      <w:sz w:val="20"/>
      <w:szCs w:val="20"/>
    </w:rPr>
  </w:style>
  <w:style w:type="character" w:customStyle="1" w:styleId="ListLabel43">
    <w:name w:val="ListLabel 43"/>
    <w:rsid w:val="00695885"/>
    <w:rPr>
      <w:rFonts w:cs="Arial"/>
    </w:rPr>
  </w:style>
  <w:style w:type="character" w:customStyle="1" w:styleId="ListLabel44">
    <w:name w:val="ListLabel 44"/>
    <w:rsid w:val="00695885"/>
    <w:rPr>
      <w:rFonts w:eastAsia="Batang" w:cs="Arial"/>
      <w:b w:val="0"/>
      <w:bCs/>
      <w:vanish w:val="0"/>
      <w:color w:val="00000A"/>
      <w:sz w:val="20"/>
      <w:szCs w:val="20"/>
    </w:rPr>
  </w:style>
  <w:style w:type="character" w:customStyle="1" w:styleId="ListLabel45">
    <w:name w:val="ListLabel 45"/>
    <w:rsid w:val="00695885"/>
    <w:rPr>
      <w:rFonts w:cs="Times New Roman"/>
    </w:rPr>
  </w:style>
  <w:style w:type="character" w:customStyle="1" w:styleId="ListLabel46">
    <w:name w:val="ListLabel 46"/>
    <w:rsid w:val="00695885"/>
    <w:rPr>
      <w:sz w:val="20"/>
      <w:szCs w:val="20"/>
    </w:rPr>
  </w:style>
  <w:style w:type="character" w:customStyle="1" w:styleId="ListLabel47">
    <w:name w:val="ListLabel 47"/>
    <w:rsid w:val="00695885"/>
    <w:rPr>
      <w:rFonts w:eastAsia="Batang" w:cs="Symbol"/>
      <w:sz w:val="20"/>
      <w:szCs w:val="20"/>
    </w:rPr>
  </w:style>
  <w:style w:type="character" w:customStyle="1" w:styleId="ListLabel48">
    <w:name w:val="ListLabel 48"/>
    <w:rsid w:val="00695885"/>
    <w:rPr>
      <w:rFonts w:cs="Calibri"/>
      <w:sz w:val="20"/>
      <w:szCs w:val="20"/>
    </w:rPr>
  </w:style>
  <w:style w:type="character" w:customStyle="1" w:styleId="ListLabel49">
    <w:name w:val="ListLabel 49"/>
    <w:rsid w:val="00695885"/>
    <w:rPr>
      <w:rFonts w:cs="Arial"/>
      <w:b w:val="0"/>
      <w:color w:val="00000A"/>
    </w:rPr>
  </w:style>
  <w:style w:type="character" w:customStyle="1" w:styleId="ListLabel50">
    <w:name w:val="ListLabel 50"/>
    <w:rsid w:val="00695885"/>
    <w:rPr>
      <w:rFonts w:eastAsia="Batang" w:cs="Calibri"/>
      <w:b w:val="0"/>
      <w:bCs/>
      <w:sz w:val="20"/>
      <w:szCs w:val="20"/>
    </w:rPr>
  </w:style>
  <w:style w:type="character" w:customStyle="1" w:styleId="ListLabel51">
    <w:name w:val="ListLabel 51"/>
    <w:rsid w:val="00695885"/>
    <w:rPr>
      <w:b w:val="0"/>
      <w:bCs/>
      <w:i w:val="0"/>
      <w:color w:val="00000A"/>
      <w:sz w:val="20"/>
      <w:szCs w:val="20"/>
    </w:rPr>
  </w:style>
  <w:style w:type="character" w:customStyle="1" w:styleId="ListLabel52">
    <w:name w:val="ListLabel 52"/>
    <w:rsid w:val="00695885"/>
    <w:rPr>
      <w:rFonts w:eastAsia="Batang" w:cs="Calibri"/>
      <w:color w:val="00000A"/>
      <w:sz w:val="20"/>
      <w:szCs w:val="20"/>
    </w:rPr>
  </w:style>
  <w:style w:type="character" w:customStyle="1" w:styleId="ListLabel53">
    <w:name w:val="ListLabel 53"/>
    <w:rsid w:val="00695885"/>
    <w:rPr>
      <w:strike w:val="0"/>
      <w:dstrike w:val="0"/>
      <w:color w:val="00000A"/>
    </w:rPr>
  </w:style>
  <w:style w:type="character" w:customStyle="1" w:styleId="ListLabel54">
    <w:name w:val="ListLabel 54"/>
    <w:rsid w:val="00695885"/>
    <w:rPr>
      <w:rFonts w:eastAsia="Times New Roman"/>
      <w:b w:val="0"/>
      <w:bCs/>
      <w:strike w:val="0"/>
      <w:dstrike w:val="0"/>
    </w:rPr>
  </w:style>
  <w:style w:type="character" w:customStyle="1" w:styleId="ListLabel55">
    <w:name w:val="ListLabel 55"/>
    <w:rsid w:val="00695885"/>
    <w:rPr>
      <w:rFonts w:eastAsia="Verdana"/>
      <w:b w:val="0"/>
      <w:bCs/>
      <w:color w:val="00000A"/>
    </w:rPr>
  </w:style>
  <w:style w:type="character" w:customStyle="1" w:styleId="ListLabel56">
    <w:name w:val="ListLabel 56"/>
    <w:rsid w:val="00695885"/>
    <w:rPr>
      <w:rFonts w:cs="Courier New"/>
    </w:rPr>
  </w:style>
  <w:style w:type="character" w:customStyle="1" w:styleId="ListLabel57">
    <w:name w:val="ListLabel 57"/>
    <w:rsid w:val="00695885"/>
    <w:rPr>
      <w:rFonts w:cs="Wingdings"/>
    </w:rPr>
  </w:style>
  <w:style w:type="character" w:customStyle="1" w:styleId="ListLabel58">
    <w:name w:val="ListLabel 58"/>
    <w:rsid w:val="00695885"/>
    <w:rPr>
      <w:rFonts w:cs="Symbol"/>
    </w:rPr>
  </w:style>
  <w:style w:type="character" w:customStyle="1" w:styleId="ListLabel59">
    <w:name w:val="ListLabel 59"/>
    <w:rsid w:val="00695885"/>
    <w:rPr>
      <w:rFonts w:cs="Calibri"/>
      <w:b w:val="0"/>
      <w:lang w:val="en-US"/>
    </w:rPr>
  </w:style>
  <w:style w:type="character" w:customStyle="1" w:styleId="ListLabel60">
    <w:name w:val="ListLabel 60"/>
    <w:rsid w:val="00695885"/>
    <w:rPr>
      <w:b w:val="0"/>
    </w:rPr>
  </w:style>
  <w:style w:type="character" w:customStyle="1" w:styleId="ListLabel61">
    <w:name w:val="ListLabel 61"/>
    <w:rsid w:val="00695885"/>
    <w:rPr>
      <w:b w:val="0"/>
      <w:color w:val="00000A"/>
    </w:rPr>
  </w:style>
  <w:style w:type="character" w:customStyle="1" w:styleId="ListLabel62">
    <w:name w:val="ListLabel 62"/>
    <w:rsid w:val="00695885"/>
    <w:rPr>
      <w:rFonts w:cs="Symbol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ListLabel63">
    <w:name w:val="ListLabel 63"/>
    <w:rsid w:val="00695885"/>
    <w:rPr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ListLabel64">
    <w:name w:val="ListLabel 64"/>
    <w:rsid w:val="00695885"/>
    <w:rPr>
      <w:rFonts w:cs="Symbol"/>
      <w:b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ListLabel65">
    <w:name w:val="ListLabel 65"/>
    <w:rsid w:val="00695885"/>
    <w:rPr>
      <w:rFonts w:cs="Arial"/>
      <w:b w:val="0"/>
      <w:i w:val="0"/>
    </w:rPr>
  </w:style>
  <w:style w:type="character" w:customStyle="1" w:styleId="ListLabel66">
    <w:name w:val="ListLabel 66"/>
    <w:rsid w:val="00695885"/>
    <w:rPr>
      <w:rFonts w:cs="Symbol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</w:rPr>
  </w:style>
  <w:style w:type="character" w:customStyle="1" w:styleId="ListLabel67">
    <w:name w:val="ListLabel 67"/>
    <w:rsid w:val="00695885"/>
    <w:rPr>
      <w:rFonts w:cs="Symbol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  <w:lang w:val="en-US"/>
    </w:rPr>
  </w:style>
  <w:style w:type="character" w:customStyle="1" w:styleId="ListLabel68">
    <w:name w:val="ListLabel 68"/>
    <w:rsid w:val="00695885"/>
    <w:rPr>
      <w:rFonts w:cs="Arial"/>
      <w:b/>
    </w:rPr>
  </w:style>
  <w:style w:type="character" w:customStyle="1" w:styleId="ListLabel69">
    <w:name w:val="ListLabel 69"/>
    <w:rsid w:val="00695885"/>
    <w:rPr>
      <w:b w:val="0"/>
      <w:bCs w:val="0"/>
      <w:i w:val="0"/>
      <w:iCs w:val="0"/>
      <w:color w:val="00000A"/>
      <w:sz w:val="20"/>
      <w:szCs w:val="20"/>
    </w:rPr>
  </w:style>
  <w:style w:type="character" w:customStyle="1" w:styleId="ListLabel70">
    <w:name w:val="ListLabel 70"/>
    <w:rsid w:val="00695885"/>
    <w:rPr>
      <w:b w:val="0"/>
      <w:color w:val="00000A"/>
      <w:sz w:val="20"/>
      <w:szCs w:val="20"/>
    </w:rPr>
  </w:style>
  <w:style w:type="character" w:customStyle="1" w:styleId="ListLabel71">
    <w:name w:val="ListLabel 71"/>
    <w:rsid w:val="00695885"/>
    <w:rPr>
      <w:rFonts w:eastAsia="Arial" w:cs="Arial"/>
    </w:rPr>
  </w:style>
  <w:style w:type="character" w:customStyle="1" w:styleId="ListLabel72">
    <w:name w:val="ListLabel 72"/>
    <w:rsid w:val="00695885"/>
    <w:rPr>
      <w:rFonts w:eastAsia="Times New Roman"/>
      <w:b/>
      <w:bCs/>
      <w:strike w:val="0"/>
      <w:dstrike w:val="0"/>
    </w:rPr>
  </w:style>
  <w:style w:type="character" w:customStyle="1" w:styleId="ListLabel73">
    <w:name w:val="ListLabel 73"/>
    <w:rsid w:val="00695885"/>
    <w:rPr>
      <w:rFonts w:cs="Times New Roman"/>
      <w:lang w:val="en-US"/>
    </w:rPr>
  </w:style>
  <w:style w:type="character" w:customStyle="1" w:styleId="ListLabel74">
    <w:name w:val="ListLabel 74"/>
    <w:rsid w:val="00695885"/>
    <w:rPr>
      <w:rFonts w:eastAsia="SimSun" w:cs="Arial"/>
      <w:kern w:val="1"/>
    </w:rPr>
  </w:style>
  <w:style w:type="character" w:customStyle="1" w:styleId="ListLabel75">
    <w:name w:val="ListLabel 75"/>
    <w:rsid w:val="00695885"/>
    <w:rPr>
      <w:rFonts w:cs="Symbol"/>
      <w:caps w:val="0"/>
      <w:smallCaps w:val="0"/>
      <w:strike w:val="0"/>
      <w:dstrike w:val="0"/>
      <w:vanish w:val="0"/>
      <w:color w:val="000000"/>
      <w:kern w:val="1"/>
      <w:position w:val="0"/>
      <w:sz w:val="22"/>
      <w:szCs w:val="22"/>
      <w:vertAlign w:val="baseline"/>
    </w:rPr>
  </w:style>
  <w:style w:type="character" w:customStyle="1" w:styleId="ListLabel76">
    <w:name w:val="ListLabel 76"/>
    <w:rsid w:val="00695885"/>
    <w:rPr>
      <w:rFonts w:cs="Calibri"/>
    </w:rPr>
  </w:style>
  <w:style w:type="character" w:customStyle="1" w:styleId="ListLabel77">
    <w:name w:val="ListLabel 77"/>
    <w:rsid w:val="00695885"/>
    <w:rPr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</w:rPr>
  </w:style>
  <w:style w:type="character" w:customStyle="1" w:styleId="ListLabel78">
    <w:name w:val="ListLabel 78"/>
    <w:rsid w:val="00695885"/>
    <w:rPr>
      <w:i w:val="0"/>
    </w:rPr>
  </w:style>
  <w:style w:type="character" w:customStyle="1" w:styleId="ListLabel79">
    <w:name w:val="ListLabel 79"/>
    <w:rsid w:val="00695885"/>
    <w:rPr>
      <w:color w:val="00000A"/>
    </w:rPr>
  </w:style>
  <w:style w:type="character" w:customStyle="1" w:styleId="Odwoaniedokomentarza11">
    <w:name w:val="Odwołanie do komentarza11"/>
    <w:rsid w:val="00695885"/>
    <w:rPr>
      <w:sz w:val="16"/>
      <w:szCs w:val="16"/>
    </w:rPr>
  </w:style>
  <w:style w:type="character" w:customStyle="1" w:styleId="TekstkomentarzaZnak7">
    <w:name w:val="Tekst komentarza Znak7"/>
    <w:rsid w:val="00695885"/>
    <w:rPr>
      <w:rFonts w:ascii="Calibri" w:eastAsia="Calibri" w:hAnsi="Calibri" w:cs="Calibri"/>
    </w:rPr>
  </w:style>
  <w:style w:type="character" w:customStyle="1" w:styleId="TekstdymkaZnak2">
    <w:name w:val="Tekst dymka Znak2"/>
    <w:rsid w:val="00695885"/>
    <w:rPr>
      <w:rFonts w:eastAsia="Calibri"/>
      <w:sz w:val="18"/>
      <w:szCs w:val="18"/>
    </w:rPr>
  </w:style>
  <w:style w:type="character" w:customStyle="1" w:styleId="ListLabel80">
    <w:name w:val="ListLabel 80"/>
    <w:rsid w:val="00695885"/>
    <w:rPr>
      <w:rFonts w:eastAsia="Batang" w:cs="OpenSymbol"/>
    </w:rPr>
  </w:style>
  <w:style w:type="character" w:customStyle="1" w:styleId="ListLabel81">
    <w:name w:val="ListLabel 81"/>
    <w:rsid w:val="00695885"/>
    <w:rPr>
      <w:rFonts w:cs="Calibri"/>
      <w:color w:val="00000A"/>
      <w:sz w:val="20"/>
      <w:szCs w:val="20"/>
    </w:rPr>
  </w:style>
  <w:style w:type="character" w:customStyle="1" w:styleId="ListLabel82">
    <w:name w:val="ListLabel 82"/>
    <w:rsid w:val="00695885"/>
    <w:rPr>
      <w:rFonts w:eastAsia="Times New Roman"/>
    </w:rPr>
  </w:style>
  <w:style w:type="character" w:customStyle="1" w:styleId="ListLabel83">
    <w:name w:val="ListLabel 83"/>
    <w:rsid w:val="00695885"/>
    <w:rPr>
      <w:b w:val="0"/>
      <w:bCs w:val="0"/>
      <w:i w:val="0"/>
      <w:iCs w:val="0"/>
      <w:strike w:val="0"/>
      <w:dstrike w:val="0"/>
      <w:color w:val="000000"/>
      <w:spacing w:val="0"/>
      <w:kern w:val="1"/>
      <w:sz w:val="20"/>
      <w:szCs w:val="20"/>
      <w:em w:val="none"/>
    </w:rPr>
  </w:style>
  <w:style w:type="character" w:customStyle="1" w:styleId="ListLabel84">
    <w:name w:val="ListLabel 84"/>
    <w:rsid w:val="00695885"/>
    <w:rPr>
      <w:color w:val="00000A"/>
      <w:sz w:val="20"/>
      <w:szCs w:val="20"/>
    </w:rPr>
  </w:style>
  <w:style w:type="character" w:customStyle="1" w:styleId="ListLabel85">
    <w:name w:val="ListLabel 85"/>
    <w:rsid w:val="00695885"/>
    <w:rPr>
      <w:rFonts w:eastAsia="Times New Roman" w:cs="OpenSymbol"/>
      <w:b w:val="0"/>
      <w:bCs w:val="0"/>
      <w:i w:val="0"/>
      <w:iCs w:val="0"/>
      <w:color w:val="00000A"/>
      <w:sz w:val="20"/>
      <w:szCs w:val="20"/>
    </w:rPr>
  </w:style>
  <w:style w:type="character" w:customStyle="1" w:styleId="ListLabel86">
    <w:name w:val="ListLabel 86"/>
    <w:rsid w:val="00695885"/>
    <w:rPr>
      <w:rFonts w:cs="Arial"/>
    </w:rPr>
  </w:style>
  <w:style w:type="character" w:customStyle="1" w:styleId="ListLabel87">
    <w:name w:val="ListLabel 87"/>
    <w:rsid w:val="00695885"/>
    <w:rPr>
      <w:rFonts w:eastAsia="Times New Roman" w:cs="Calibri"/>
      <w:b w:val="0"/>
      <w:bCs w:val="0"/>
      <w:i w:val="0"/>
      <w:iCs w:val="0"/>
      <w:sz w:val="20"/>
      <w:szCs w:val="20"/>
    </w:rPr>
  </w:style>
  <w:style w:type="character" w:customStyle="1" w:styleId="ListLabel88">
    <w:name w:val="ListLabel 88"/>
    <w:rsid w:val="00695885"/>
    <w:rPr>
      <w:b w:val="0"/>
      <w:bCs w:val="0"/>
      <w:color w:val="000000"/>
      <w:sz w:val="20"/>
      <w:szCs w:val="20"/>
    </w:rPr>
  </w:style>
  <w:style w:type="character" w:customStyle="1" w:styleId="ListLabel89">
    <w:name w:val="ListLabel 89"/>
    <w:rsid w:val="00695885"/>
    <w:rPr>
      <w:rFonts w:eastAsia="SimSun" w:cs="Arial"/>
      <w:kern w:val="1"/>
    </w:rPr>
  </w:style>
  <w:style w:type="character" w:customStyle="1" w:styleId="ListLabel90">
    <w:name w:val="ListLabel 90"/>
    <w:rsid w:val="00695885"/>
    <w:rPr>
      <w:rFonts w:cs="Times New Roman"/>
    </w:rPr>
  </w:style>
  <w:style w:type="character" w:customStyle="1" w:styleId="ListLabel91">
    <w:name w:val="ListLabel 91"/>
    <w:rsid w:val="00695885"/>
    <w:rPr>
      <w:rFonts w:eastAsia="Times New Roman" w:cs="Calibri"/>
      <w:b w:val="0"/>
      <w:lang w:val="en-US"/>
    </w:rPr>
  </w:style>
  <w:style w:type="character" w:customStyle="1" w:styleId="ListLabel92">
    <w:name w:val="ListLabel 92"/>
    <w:rsid w:val="00695885"/>
    <w:rPr>
      <w:rFonts w:eastAsia="Times New Roman" w:cs="Calibri"/>
    </w:rPr>
  </w:style>
  <w:style w:type="character" w:customStyle="1" w:styleId="ListLabel93">
    <w:name w:val="ListLabel 93"/>
    <w:rsid w:val="00695885"/>
    <w:rPr>
      <w:rFonts w:cs="Arial"/>
      <w:b/>
    </w:rPr>
  </w:style>
  <w:style w:type="character" w:customStyle="1" w:styleId="ListLabel94">
    <w:name w:val="ListLabel 94"/>
    <w:rsid w:val="00695885"/>
    <w:rPr>
      <w:rFonts w:eastAsia="Verdana" w:cs="Calibri"/>
      <w:i/>
      <w:iCs/>
    </w:rPr>
  </w:style>
  <w:style w:type="character" w:customStyle="1" w:styleId="ListLabel95">
    <w:name w:val="ListLabel 95"/>
    <w:rsid w:val="00695885"/>
    <w:rPr>
      <w:rFonts w:eastAsia="Verdana"/>
    </w:rPr>
  </w:style>
  <w:style w:type="character" w:customStyle="1" w:styleId="ListLabel96">
    <w:name w:val="ListLabel 96"/>
    <w:rsid w:val="00695885"/>
    <w:rPr>
      <w:rFonts w:cs="Arial"/>
      <w:lang w:val="en-US"/>
    </w:rPr>
  </w:style>
  <w:style w:type="character" w:customStyle="1" w:styleId="ListLabel97">
    <w:name w:val="ListLabel 97"/>
    <w:rsid w:val="00695885"/>
    <w:rPr>
      <w:rFonts w:eastAsia="Verdana" w:cs="Symbol"/>
      <w:b w:val="0"/>
      <w:bCs w:val="0"/>
      <w:i w:val="0"/>
      <w:iCs w:val="0"/>
      <w:strike w:val="0"/>
      <w:dstrike w:val="0"/>
      <w:color w:val="000000"/>
      <w:spacing w:val="0"/>
      <w:kern w:val="1"/>
      <w:sz w:val="20"/>
      <w:szCs w:val="20"/>
      <w:em w:val="none"/>
    </w:rPr>
  </w:style>
  <w:style w:type="character" w:customStyle="1" w:styleId="ListLabel98">
    <w:name w:val="ListLabel 98"/>
    <w:rsid w:val="00695885"/>
    <w:rPr>
      <w:rFonts w:eastAsia="Verdana" w:cs="Arial"/>
    </w:rPr>
  </w:style>
  <w:style w:type="character" w:customStyle="1" w:styleId="ListLabel99">
    <w:name w:val="ListLabel 99"/>
    <w:rsid w:val="00695885"/>
    <w:rPr>
      <w:rFonts w:eastAsia="Batang" w:cs="Calibri"/>
      <w:b w:val="0"/>
      <w:bCs w:val="0"/>
      <w:color w:val="000000"/>
      <w:kern w:val="1"/>
      <w:sz w:val="20"/>
      <w:szCs w:val="20"/>
    </w:rPr>
  </w:style>
  <w:style w:type="character" w:customStyle="1" w:styleId="ListLabel100">
    <w:name w:val="ListLabel 100"/>
    <w:rsid w:val="00695885"/>
    <w:rPr>
      <w:rFonts w:eastAsia="Times New Roman" w:cs="Arial"/>
      <w:b w:val="0"/>
      <w:kern w:val="1"/>
      <w:sz w:val="20"/>
      <w:szCs w:val="20"/>
    </w:rPr>
  </w:style>
  <w:style w:type="character" w:customStyle="1" w:styleId="ListLabel101">
    <w:name w:val="ListLabel 101"/>
    <w:rsid w:val="00695885"/>
    <w:rPr>
      <w:rFonts w:eastAsia="Times New Roman" w:cs="Courier New"/>
      <w:b/>
      <w:bCs/>
      <w:strike w:val="0"/>
      <w:dstrike w:val="0"/>
      <w:sz w:val="20"/>
      <w:szCs w:val="20"/>
    </w:rPr>
  </w:style>
  <w:style w:type="character" w:customStyle="1" w:styleId="ListLabel102">
    <w:name w:val="ListLabel 102"/>
    <w:rsid w:val="00695885"/>
    <w:rPr>
      <w:rFonts w:cs="Calibri"/>
      <w:b w:val="0"/>
      <w:sz w:val="20"/>
      <w:szCs w:val="20"/>
    </w:rPr>
  </w:style>
  <w:style w:type="character" w:customStyle="1" w:styleId="ListLabel103">
    <w:name w:val="ListLabel 103"/>
    <w:rsid w:val="00695885"/>
    <w:rPr>
      <w:rFonts w:eastAsia="Times New Roman" w:cs="Courier New"/>
      <w:b/>
      <w:bCs/>
      <w:strike w:val="0"/>
      <w:dstrike w:val="0"/>
    </w:rPr>
  </w:style>
  <w:style w:type="character" w:customStyle="1" w:styleId="ListLabel104">
    <w:name w:val="ListLabel 104"/>
    <w:rsid w:val="00695885"/>
    <w:rPr>
      <w:i w:val="0"/>
      <w:iCs w:val="0"/>
      <w:strike w:val="0"/>
      <w:dstrike w:val="0"/>
    </w:rPr>
  </w:style>
  <w:style w:type="character" w:customStyle="1" w:styleId="ListLabel105">
    <w:name w:val="ListLabel 105"/>
    <w:rsid w:val="00695885"/>
    <w:rPr>
      <w:b w:val="0"/>
      <w:bCs/>
      <w:i w:val="0"/>
      <w:iCs w:val="0"/>
      <w:color w:val="000000"/>
    </w:rPr>
  </w:style>
  <w:style w:type="character" w:customStyle="1" w:styleId="ListLabel106">
    <w:name w:val="ListLabel 106"/>
    <w:rsid w:val="00695885"/>
    <w:rPr>
      <w:rFonts w:eastAsia="Batang" w:cs="Symbol"/>
      <w:sz w:val="20"/>
      <w:szCs w:val="20"/>
    </w:rPr>
  </w:style>
  <w:style w:type="character" w:customStyle="1" w:styleId="ListLabel107">
    <w:name w:val="ListLabel 107"/>
    <w:rsid w:val="00695885"/>
    <w:rPr>
      <w:rFonts w:cs="Calibri"/>
      <w:sz w:val="20"/>
      <w:szCs w:val="20"/>
    </w:rPr>
  </w:style>
  <w:style w:type="character" w:customStyle="1" w:styleId="ListLabel108">
    <w:name w:val="ListLabel 108"/>
    <w:rsid w:val="00695885"/>
    <w:rPr>
      <w:rFonts w:eastAsia="Times New Roman" w:cs="Calibri"/>
      <w:b w:val="0"/>
      <w:bCs w:val="0"/>
      <w:sz w:val="20"/>
      <w:szCs w:val="20"/>
    </w:rPr>
  </w:style>
  <w:style w:type="character" w:customStyle="1" w:styleId="ListLabel109">
    <w:name w:val="ListLabel 109"/>
    <w:rsid w:val="00695885"/>
    <w:rPr>
      <w:rFonts w:cs="Courier New"/>
    </w:rPr>
  </w:style>
  <w:style w:type="character" w:customStyle="1" w:styleId="ListLabel110">
    <w:name w:val="ListLabel 110"/>
    <w:rsid w:val="00695885"/>
    <w:rPr>
      <w:rFonts w:eastAsia="Times New Roman" w:cs="Calibri"/>
      <w:b/>
      <w:bCs/>
    </w:rPr>
  </w:style>
  <w:style w:type="character" w:customStyle="1" w:styleId="ListLabel111">
    <w:name w:val="ListLabel 111"/>
    <w:rsid w:val="00695885"/>
    <w:rPr>
      <w:rFonts w:cs="Wingdings"/>
    </w:rPr>
  </w:style>
  <w:style w:type="character" w:customStyle="1" w:styleId="ListLabel112">
    <w:name w:val="ListLabel 112"/>
    <w:rsid w:val="00695885"/>
    <w:rPr>
      <w:rFonts w:cs="Symbol"/>
    </w:rPr>
  </w:style>
  <w:style w:type="character" w:customStyle="1" w:styleId="ListLabel113">
    <w:name w:val="ListLabel 113"/>
    <w:rsid w:val="00695885"/>
    <w:rPr>
      <w:rFonts w:cs="OpenSymbol"/>
      <w:sz w:val="20"/>
      <w:szCs w:val="20"/>
    </w:rPr>
  </w:style>
  <w:style w:type="character" w:customStyle="1" w:styleId="ListLabel114">
    <w:name w:val="ListLabel 114"/>
    <w:rsid w:val="00695885"/>
    <w:rPr>
      <w:rFonts w:eastAsia="Times New Roman" w:cs="Arial"/>
    </w:rPr>
  </w:style>
  <w:style w:type="character" w:customStyle="1" w:styleId="ListLabel115">
    <w:name w:val="ListLabel 115"/>
    <w:rsid w:val="00695885"/>
    <w:rPr>
      <w:rFonts w:eastAsia="Arial" w:cs="Arial"/>
      <w:b w:val="0"/>
      <w:sz w:val="20"/>
      <w:szCs w:val="20"/>
    </w:rPr>
  </w:style>
  <w:style w:type="character" w:customStyle="1" w:styleId="ListLabel116">
    <w:name w:val="ListLabel 116"/>
    <w:rsid w:val="00695885"/>
    <w:rPr>
      <w:rFonts w:cs="Arial"/>
      <w:b w:val="0"/>
      <w:i w:val="0"/>
    </w:rPr>
  </w:style>
  <w:style w:type="character" w:customStyle="1" w:styleId="ListLabel117">
    <w:name w:val="ListLabel 117"/>
    <w:rsid w:val="00695885"/>
    <w:rPr>
      <w:rFonts w:eastAsia="Times New Roman" w:cs="Arial"/>
      <w:lang w:val="en-US"/>
    </w:rPr>
  </w:style>
  <w:style w:type="character" w:customStyle="1" w:styleId="ListLabel118">
    <w:name w:val="ListLabel 118"/>
    <w:rsid w:val="00695885"/>
    <w:rPr>
      <w:rFonts w:cs="Arial"/>
      <w:b w:val="0"/>
      <w:i/>
      <w:iCs/>
    </w:rPr>
  </w:style>
  <w:style w:type="character" w:customStyle="1" w:styleId="ListLabel119">
    <w:name w:val="ListLabel 119"/>
    <w:rsid w:val="00695885"/>
    <w:rPr>
      <w:rFonts w:eastAsia="Batang" w:cs="Arial"/>
      <w:b w:val="0"/>
      <w:bCs/>
      <w:color w:val="000000"/>
      <w:sz w:val="20"/>
      <w:szCs w:val="20"/>
    </w:rPr>
  </w:style>
  <w:style w:type="character" w:customStyle="1" w:styleId="ListLabel120">
    <w:name w:val="ListLabel 120"/>
    <w:rsid w:val="00695885"/>
    <w:rPr>
      <w:rFonts w:eastAsia="Arial" w:cs="Arial"/>
    </w:rPr>
  </w:style>
  <w:style w:type="character" w:customStyle="1" w:styleId="ListLabel121">
    <w:name w:val="ListLabel 121"/>
    <w:rsid w:val="00695885"/>
    <w:rPr>
      <w:rFonts w:eastAsia="Verdana" w:cs="Arial"/>
      <w:b w:val="0"/>
      <w:bCs/>
      <w:sz w:val="20"/>
      <w:szCs w:val="20"/>
    </w:rPr>
  </w:style>
  <w:style w:type="character" w:customStyle="1" w:styleId="ListLabel122">
    <w:name w:val="ListLabel 122"/>
    <w:rsid w:val="00695885"/>
    <w:rPr>
      <w:b/>
    </w:rPr>
  </w:style>
  <w:style w:type="character" w:customStyle="1" w:styleId="ListLabel123">
    <w:name w:val="ListLabel 123"/>
    <w:rsid w:val="00695885"/>
    <w:rPr>
      <w:rFonts w:eastAsia="SimSun" w:cs="Calibri"/>
      <w:kern w:val="1"/>
      <w:sz w:val="20"/>
      <w:szCs w:val="20"/>
    </w:rPr>
  </w:style>
  <w:style w:type="character" w:customStyle="1" w:styleId="ListLabel124">
    <w:name w:val="ListLabel 124"/>
    <w:rsid w:val="00695885"/>
    <w:rPr>
      <w:rFonts w:cs="Calibri"/>
      <w:b w:val="0"/>
      <w:bCs w:val="0"/>
      <w:sz w:val="20"/>
      <w:szCs w:val="20"/>
      <w:lang w:val="en-US"/>
    </w:rPr>
  </w:style>
  <w:style w:type="character" w:customStyle="1" w:styleId="ListLabel125">
    <w:name w:val="ListLabel 125"/>
    <w:rsid w:val="00695885"/>
    <w:rPr>
      <w:rFonts w:eastAsia="Batang" w:cs="Arial"/>
    </w:rPr>
  </w:style>
  <w:style w:type="character" w:customStyle="1" w:styleId="ListLabel126">
    <w:name w:val="ListLabel 126"/>
    <w:rsid w:val="00695885"/>
    <w:rPr>
      <w:rFonts w:eastAsia="Batang" w:cs="Courier New"/>
      <w:sz w:val="20"/>
      <w:szCs w:val="20"/>
    </w:rPr>
  </w:style>
  <w:style w:type="character" w:customStyle="1" w:styleId="ListLabel127">
    <w:name w:val="ListLabel 127"/>
    <w:rsid w:val="00695885"/>
    <w:rPr>
      <w:rFonts w:cs="Calibri"/>
      <w:b w:val="0"/>
      <w:bCs w:val="0"/>
      <w:color w:val="000000"/>
      <w:sz w:val="20"/>
      <w:szCs w:val="20"/>
    </w:rPr>
  </w:style>
  <w:style w:type="character" w:customStyle="1" w:styleId="ListLabel128">
    <w:name w:val="ListLabel 128"/>
    <w:rsid w:val="00695885"/>
    <w:rPr>
      <w:rFonts w:eastAsia="Times New Roman" w:cs="Arial"/>
      <w:b w:val="0"/>
      <w:bCs/>
      <w:color w:val="000000"/>
      <w:sz w:val="20"/>
      <w:szCs w:val="20"/>
    </w:rPr>
  </w:style>
  <w:style w:type="character" w:customStyle="1" w:styleId="ListLabel129">
    <w:name w:val="ListLabel 129"/>
    <w:rsid w:val="00695885"/>
    <w:rPr>
      <w:rFonts w:cs="Arial"/>
      <w:b/>
      <w:color w:val="00B050"/>
    </w:rPr>
  </w:style>
  <w:style w:type="character" w:customStyle="1" w:styleId="ListLabel130">
    <w:name w:val="ListLabel 130"/>
    <w:rsid w:val="00695885"/>
    <w:rPr>
      <w:rFonts w:eastAsia="Batang" w:cs="Calibri"/>
      <w:b w:val="0"/>
      <w:bCs/>
      <w:sz w:val="20"/>
      <w:szCs w:val="20"/>
    </w:rPr>
  </w:style>
  <w:style w:type="character" w:customStyle="1" w:styleId="ListLabel131">
    <w:name w:val="ListLabel 131"/>
    <w:rsid w:val="00695885"/>
    <w:rPr>
      <w:color w:val="000000"/>
      <w:sz w:val="20"/>
      <w:szCs w:val="20"/>
    </w:rPr>
  </w:style>
  <w:style w:type="character" w:customStyle="1" w:styleId="ListLabel132">
    <w:name w:val="ListLabel 132"/>
    <w:rsid w:val="00695885"/>
    <w:rPr>
      <w:b w:val="0"/>
      <w:bCs/>
      <w:sz w:val="20"/>
      <w:szCs w:val="20"/>
    </w:rPr>
  </w:style>
  <w:style w:type="character" w:customStyle="1" w:styleId="ListLabel133">
    <w:name w:val="ListLabel 133"/>
    <w:rsid w:val="00695885"/>
    <w:rPr>
      <w:rFonts w:eastAsia="Batang" w:cs="Calibri"/>
      <w:strike w:val="0"/>
      <w:dstrike w:val="0"/>
      <w:color w:val="7030A0"/>
      <w:sz w:val="20"/>
      <w:szCs w:val="20"/>
    </w:rPr>
  </w:style>
  <w:style w:type="character" w:customStyle="1" w:styleId="ListLabel134">
    <w:name w:val="ListLabel 134"/>
    <w:rsid w:val="00695885"/>
    <w:rPr>
      <w:rFonts w:eastAsia="Verdana" w:cs="Calibri"/>
      <w:b w:val="0"/>
      <w:bCs/>
    </w:rPr>
  </w:style>
  <w:style w:type="character" w:customStyle="1" w:styleId="ListLabel135">
    <w:name w:val="ListLabel 135"/>
    <w:rsid w:val="00695885"/>
    <w:rPr>
      <w:rFonts w:eastAsia="Batang" w:cs="Calibri"/>
    </w:rPr>
  </w:style>
  <w:style w:type="character" w:customStyle="1" w:styleId="ListLabel136">
    <w:name w:val="ListLabel 136"/>
    <w:rsid w:val="00695885"/>
    <w:rPr>
      <w:rFonts w:cs="Calibri"/>
      <w:b/>
      <w:i/>
    </w:rPr>
  </w:style>
  <w:style w:type="character" w:customStyle="1" w:styleId="ListLabel137">
    <w:name w:val="ListLabel 137"/>
    <w:rsid w:val="00695885"/>
    <w:rPr>
      <w:sz w:val="20"/>
      <w:szCs w:val="20"/>
    </w:rPr>
  </w:style>
  <w:style w:type="character" w:customStyle="1" w:styleId="ListLabel138">
    <w:name w:val="ListLabel 138"/>
    <w:rsid w:val="00695885"/>
    <w:rPr>
      <w:rFonts w:eastAsia="Times New Roman" w:cs="Calibri"/>
      <w:b w:val="0"/>
      <w:i w:val="0"/>
      <w:iCs w:val="0"/>
    </w:rPr>
  </w:style>
  <w:style w:type="character" w:customStyle="1" w:styleId="ListLabel139">
    <w:name w:val="ListLabel 139"/>
    <w:rsid w:val="00695885"/>
    <w:rPr>
      <w:rFonts w:cs="Calibri"/>
      <w:color w:val="7030A0"/>
      <w:sz w:val="20"/>
      <w:szCs w:val="20"/>
      <w:lang w:val="en-US"/>
    </w:rPr>
  </w:style>
  <w:style w:type="character" w:customStyle="1" w:styleId="ListLabel140">
    <w:name w:val="ListLabel 140"/>
    <w:rsid w:val="00695885"/>
    <w:rPr>
      <w:rFonts w:eastAsia="Times New Roman" w:cs="Calibri"/>
      <w:b w:val="0"/>
    </w:rPr>
  </w:style>
  <w:style w:type="character" w:customStyle="1" w:styleId="ListLabel141">
    <w:name w:val="ListLabel 141"/>
    <w:rsid w:val="00695885"/>
    <w:rPr>
      <w:rFonts w:cs="Symbol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  <w:lang w:val="en-US"/>
    </w:rPr>
  </w:style>
  <w:style w:type="paragraph" w:customStyle="1" w:styleId="Nagwek17">
    <w:name w:val="Nagłówek17"/>
    <w:basedOn w:val="Normalny"/>
    <w:next w:val="Tekstpodstawowy"/>
    <w:rsid w:val="00695885"/>
    <w:pPr>
      <w:keepNext/>
      <w:spacing w:before="240" w:after="120" w:line="240" w:lineRule="auto"/>
    </w:pPr>
    <w:rPr>
      <w:rFonts w:ascii="Arial" w:eastAsia="Microsoft YaHei" w:hAnsi="Arial" w:cs="Lucida Sans"/>
      <w:kern w:val="0"/>
      <w:sz w:val="28"/>
      <w:szCs w:val="28"/>
    </w:rPr>
  </w:style>
  <w:style w:type="paragraph" w:customStyle="1" w:styleId="Podpis17">
    <w:name w:val="Podpis17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Lucida Sans"/>
      <w:i/>
      <w:iCs/>
      <w:kern w:val="0"/>
    </w:rPr>
  </w:style>
  <w:style w:type="paragraph" w:customStyle="1" w:styleId="Nagwek16">
    <w:name w:val="Nagłówek16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Lucida Sans"/>
      <w:kern w:val="0"/>
      <w:sz w:val="28"/>
      <w:szCs w:val="28"/>
    </w:rPr>
  </w:style>
  <w:style w:type="paragraph" w:customStyle="1" w:styleId="Podpis16">
    <w:name w:val="Podpis16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Lucida Sans"/>
      <w:i/>
      <w:iCs/>
      <w:kern w:val="0"/>
    </w:rPr>
  </w:style>
  <w:style w:type="paragraph" w:customStyle="1" w:styleId="Nagwek15">
    <w:name w:val="Nagłówek15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15">
    <w:name w:val="Podpis15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Nagwek14">
    <w:name w:val="Nagłówek14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14">
    <w:name w:val="Podpis14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Nagwek13">
    <w:name w:val="Nagłówek13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13">
    <w:name w:val="Podpis13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Nagwek7">
    <w:name w:val="Nagłówek7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Nagwek12">
    <w:name w:val="Nagłówek12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12">
    <w:name w:val="Podpis12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Nagwek11">
    <w:name w:val="Nagłówek11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11">
    <w:name w:val="Podpis11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berschrift">
    <w:name w:val="Überschrift"/>
    <w:basedOn w:val="Normalny"/>
    <w:rsid w:val="00695885"/>
    <w:pPr>
      <w:keepNext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</w:rPr>
  </w:style>
  <w:style w:type="paragraph" w:customStyle="1" w:styleId="Legenda1">
    <w:name w:val="Legenda1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Lucida Sans"/>
      <w:i/>
      <w:iCs/>
      <w:kern w:val="0"/>
    </w:rPr>
  </w:style>
  <w:style w:type="paragraph" w:customStyle="1" w:styleId="Verzeichnis">
    <w:name w:val="Verzeichnis"/>
    <w:basedOn w:val="Normalny"/>
    <w:rsid w:val="00695885"/>
    <w:pPr>
      <w:suppressLineNumbers/>
      <w:spacing w:before="120" w:line="240" w:lineRule="auto"/>
    </w:pPr>
    <w:rPr>
      <w:rFonts w:ascii="Calibri" w:eastAsia="Calibri" w:hAnsi="Calibri" w:cs="Lucida Sans"/>
      <w:kern w:val="0"/>
      <w:sz w:val="20"/>
      <w:szCs w:val="20"/>
    </w:rPr>
  </w:style>
  <w:style w:type="paragraph" w:customStyle="1" w:styleId="Nagwek100">
    <w:name w:val="Nagłówek10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10">
    <w:name w:val="Podpis10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Nagwek9">
    <w:name w:val="Nagłówek9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9">
    <w:name w:val="Podpis9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Nagwek8">
    <w:name w:val="Nagłówek8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8">
    <w:name w:val="Podpis8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Podpis7">
    <w:name w:val="Podpis7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Nagwek6">
    <w:name w:val="Nagłówek6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6">
    <w:name w:val="Podpis6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Nagwek5">
    <w:name w:val="Nagłówek5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5">
    <w:name w:val="Podpis5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Nagwek4">
    <w:name w:val="Nagłówek4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4">
    <w:name w:val="Podpis4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Nagwek30">
    <w:name w:val="Nagłówek3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3">
    <w:name w:val="Podpis3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Nagwek20">
    <w:name w:val="Nagłówek2"/>
    <w:basedOn w:val="Normalny"/>
    <w:rsid w:val="00695885"/>
    <w:pPr>
      <w:keepNext/>
      <w:spacing w:before="240" w:after="120" w:line="240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Podpis2">
    <w:name w:val="Podpis2"/>
    <w:basedOn w:val="Normalny"/>
    <w:rsid w:val="00695885"/>
    <w:pPr>
      <w:suppressLineNumbers/>
      <w:spacing w:before="120" w:after="120" w:line="240" w:lineRule="auto"/>
    </w:pPr>
    <w:rPr>
      <w:rFonts w:ascii="Calibri" w:eastAsia="Calibri" w:hAnsi="Calibri" w:cs="Mangal"/>
      <w:i/>
      <w:iCs/>
      <w:kern w:val="0"/>
    </w:rPr>
  </w:style>
  <w:style w:type="paragraph" w:customStyle="1" w:styleId="ListParagraph1">
    <w:name w:val="List Paragraph1"/>
    <w:basedOn w:val="Normalny"/>
    <w:rsid w:val="00695885"/>
    <w:pPr>
      <w:spacing w:after="200" w:line="276" w:lineRule="auto"/>
      <w:ind w:left="720"/>
      <w:jc w:val="both"/>
    </w:pPr>
    <w:rPr>
      <w:rFonts w:ascii="Calibri" w:eastAsia="Calibri" w:hAnsi="Calibri" w:cs="Calibri"/>
      <w:kern w:val="0"/>
      <w:sz w:val="22"/>
      <w:szCs w:val="22"/>
    </w:rPr>
  </w:style>
  <w:style w:type="paragraph" w:customStyle="1" w:styleId="Default">
    <w:name w:val="Default"/>
    <w:basedOn w:val="Normalny"/>
    <w:rsid w:val="00695885"/>
    <w:pPr>
      <w:spacing w:line="240" w:lineRule="auto"/>
    </w:pPr>
    <w:rPr>
      <w:color w:val="000000"/>
      <w:kern w:val="0"/>
      <w:lang w:eastAsia="hi-IN" w:bidi="hi-IN"/>
    </w:rPr>
  </w:style>
  <w:style w:type="paragraph" w:customStyle="1" w:styleId="Tekstwstpniesformatowany">
    <w:name w:val="Tekst wstępnie sformatowany"/>
    <w:basedOn w:val="Normalny"/>
    <w:rsid w:val="00695885"/>
    <w:pPr>
      <w:spacing w:line="240" w:lineRule="auto"/>
    </w:pPr>
    <w:rPr>
      <w:rFonts w:ascii="Courier New" w:eastAsia="Courier New" w:hAnsi="Courier New" w:cs="Courier New"/>
      <w:kern w:val="0"/>
      <w:sz w:val="20"/>
      <w:szCs w:val="20"/>
    </w:rPr>
  </w:style>
  <w:style w:type="paragraph" w:customStyle="1" w:styleId="BalloonText1">
    <w:name w:val="Balloon Text1"/>
    <w:basedOn w:val="Normalny"/>
    <w:rsid w:val="00695885"/>
    <w:pPr>
      <w:spacing w:line="240" w:lineRule="auto"/>
    </w:pPr>
    <w:rPr>
      <w:rFonts w:ascii="Segoe UI" w:eastAsia="Calibri" w:hAnsi="Segoe UI" w:cs="Segoe UI"/>
      <w:kern w:val="0"/>
      <w:sz w:val="18"/>
      <w:szCs w:val="18"/>
    </w:rPr>
  </w:style>
  <w:style w:type="paragraph" w:customStyle="1" w:styleId="Revision1">
    <w:name w:val="Revision1"/>
    <w:rsid w:val="00695885"/>
    <w:pPr>
      <w:suppressAutoHyphens/>
    </w:pPr>
    <w:rPr>
      <w:rFonts w:ascii="Calibri" w:eastAsia="Calibri" w:hAnsi="Calibri" w:cs="Calibri"/>
      <w:lang w:eastAsia="ar-SA"/>
    </w:rPr>
  </w:style>
  <w:style w:type="paragraph" w:customStyle="1" w:styleId="Tekstkomentarza2">
    <w:name w:val="Tekst komentarza2"/>
    <w:basedOn w:val="Normalny"/>
    <w:rsid w:val="00695885"/>
    <w:pPr>
      <w:suppressAutoHyphens w:val="0"/>
      <w:spacing w:after="160" w:line="240" w:lineRule="auto"/>
    </w:pPr>
    <w:rPr>
      <w:rFonts w:ascii="Calibri" w:eastAsia="Calibri" w:hAnsi="Calibri" w:cs="Calibri"/>
      <w:kern w:val="0"/>
      <w:sz w:val="20"/>
      <w:szCs w:val="20"/>
    </w:rPr>
  </w:style>
  <w:style w:type="paragraph" w:customStyle="1" w:styleId="Tekstkomentarza3">
    <w:name w:val="Tekst komentarza3"/>
    <w:basedOn w:val="Normalny"/>
    <w:rsid w:val="00695885"/>
    <w:pPr>
      <w:spacing w:before="120" w:line="240" w:lineRule="auto"/>
    </w:pPr>
    <w:rPr>
      <w:rFonts w:ascii="Calibri" w:eastAsia="Calibri" w:hAnsi="Calibri" w:cs="Calibri"/>
      <w:kern w:val="0"/>
      <w:sz w:val="20"/>
      <w:szCs w:val="20"/>
    </w:rPr>
  </w:style>
  <w:style w:type="paragraph" w:customStyle="1" w:styleId="TabellenInhalt">
    <w:name w:val="Tabellen Inhalt"/>
    <w:basedOn w:val="Normalny"/>
    <w:rsid w:val="00695885"/>
    <w:pPr>
      <w:suppressLineNumbers/>
      <w:spacing w:before="120" w:line="240" w:lineRule="auto"/>
    </w:pPr>
    <w:rPr>
      <w:rFonts w:ascii="Calibri" w:eastAsia="Calibri" w:hAnsi="Calibri" w:cs="Calibri"/>
      <w:kern w:val="0"/>
      <w:sz w:val="20"/>
      <w:szCs w:val="20"/>
    </w:rPr>
  </w:style>
  <w:style w:type="paragraph" w:customStyle="1" w:styleId="Tabellenberschrift">
    <w:name w:val="Tabellen Überschrift"/>
    <w:basedOn w:val="TabellenInhalt"/>
    <w:rsid w:val="00695885"/>
    <w:pPr>
      <w:jc w:val="center"/>
    </w:pPr>
    <w:rPr>
      <w:b/>
      <w:bCs/>
    </w:rPr>
  </w:style>
  <w:style w:type="paragraph" w:customStyle="1" w:styleId="Tekstkomentarza4">
    <w:name w:val="Tekst komentarza4"/>
    <w:basedOn w:val="Normalny"/>
    <w:rsid w:val="00695885"/>
    <w:pPr>
      <w:spacing w:before="120" w:line="240" w:lineRule="auto"/>
    </w:pPr>
    <w:rPr>
      <w:rFonts w:ascii="Calibri" w:eastAsia="Calibri" w:hAnsi="Calibri" w:cs="Calibri"/>
      <w:kern w:val="0"/>
      <w:sz w:val="20"/>
      <w:szCs w:val="20"/>
    </w:rPr>
  </w:style>
  <w:style w:type="paragraph" w:customStyle="1" w:styleId="Tekstkomentarza5">
    <w:name w:val="Tekst komentarza5"/>
    <w:basedOn w:val="Normalny"/>
    <w:rsid w:val="00695885"/>
    <w:pPr>
      <w:spacing w:before="120" w:line="240" w:lineRule="auto"/>
    </w:pPr>
    <w:rPr>
      <w:rFonts w:ascii="Calibri" w:eastAsia="Calibri" w:hAnsi="Calibri" w:cs="Calibri"/>
      <w:kern w:val="0"/>
      <w:sz w:val="20"/>
      <w:szCs w:val="20"/>
    </w:rPr>
  </w:style>
  <w:style w:type="paragraph" w:customStyle="1" w:styleId="Tekstkomentarza6">
    <w:name w:val="Tekst komentarza6"/>
    <w:basedOn w:val="Normalny"/>
    <w:rsid w:val="00695885"/>
    <w:pPr>
      <w:spacing w:before="120" w:line="240" w:lineRule="auto"/>
    </w:pPr>
    <w:rPr>
      <w:rFonts w:ascii="Calibri" w:eastAsia="Calibri" w:hAnsi="Calibri" w:cs="Calibri"/>
      <w:kern w:val="0"/>
      <w:sz w:val="20"/>
      <w:szCs w:val="20"/>
    </w:rPr>
  </w:style>
  <w:style w:type="paragraph" w:customStyle="1" w:styleId="NoSpacing1">
    <w:name w:val="No Spacing1"/>
    <w:rsid w:val="00695885"/>
    <w:pPr>
      <w:suppressAutoHyphens/>
    </w:pPr>
    <w:rPr>
      <w:rFonts w:ascii="Calibri" w:eastAsia="Calibri" w:hAnsi="Calibri" w:cs="Calibri"/>
      <w:lang w:eastAsia="ar-SA"/>
    </w:rPr>
  </w:style>
  <w:style w:type="paragraph" w:customStyle="1" w:styleId="Tekstkomentarza7">
    <w:name w:val="Tekst komentarza7"/>
    <w:basedOn w:val="Normalny"/>
    <w:rsid w:val="00695885"/>
    <w:pPr>
      <w:spacing w:before="120" w:line="240" w:lineRule="auto"/>
    </w:pPr>
    <w:rPr>
      <w:rFonts w:ascii="Calibri" w:eastAsia="Calibri" w:hAnsi="Calibri" w:cs="Calibri"/>
      <w:kern w:val="0"/>
      <w:sz w:val="20"/>
      <w:szCs w:val="20"/>
    </w:rPr>
  </w:style>
  <w:style w:type="paragraph" w:customStyle="1" w:styleId="Normalny1">
    <w:name w:val="Normalny1"/>
    <w:rsid w:val="00695885"/>
    <w:pPr>
      <w:suppressAutoHyphens/>
    </w:pPr>
    <w:rPr>
      <w:rFonts w:ascii="Calibri" w:eastAsia="Calibri" w:hAnsi="Calibri" w:cs="Calibri"/>
      <w:color w:val="000000"/>
      <w:lang w:eastAsia="ar-SA"/>
    </w:rPr>
  </w:style>
  <w:style w:type="paragraph" w:customStyle="1" w:styleId="Tekstkomentarza8">
    <w:name w:val="Tekst komentarza8"/>
    <w:basedOn w:val="Normalny"/>
    <w:rsid w:val="00695885"/>
    <w:pPr>
      <w:spacing w:before="120" w:line="240" w:lineRule="auto"/>
    </w:pPr>
    <w:rPr>
      <w:rFonts w:ascii="Calibri" w:eastAsia="Calibri" w:hAnsi="Calibri" w:cs="Calibri"/>
      <w:kern w:val="0"/>
      <w:sz w:val="20"/>
      <w:szCs w:val="20"/>
    </w:rPr>
  </w:style>
  <w:style w:type="paragraph" w:customStyle="1" w:styleId="Tematkomentarza2">
    <w:name w:val="Temat komentarza2"/>
    <w:basedOn w:val="Tekstkomentarza8"/>
    <w:rsid w:val="00695885"/>
    <w:rPr>
      <w:b/>
      <w:bCs/>
    </w:rPr>
  </w:style>
  <w:style w:type="paragraph" w:customStyle="1" w:styleId="Akapitzlist2">
    <w:name w:val="Akapit z listą2"/>
    <w:basedOn w:val="Normalny"/>
    <w:rsid w:val="00695885"/>
    <w:pPr>
      <w:spacing w:before="120" w:line="240" w:lineRule="auto"/>
      <w:ind w:left="720"/>
    </w:pPr>
    <w:rPr>
      <w:rFonts w:ascii="Calibri" w:eastAsia="Calibri" w:hAnsi="Calibri" w:cs="Calibri"/>
      <w:kern w:val="0"/>
      <w:sz w:val="20"/>
      <w:szCs w:val="20"/>
    </w:rPr>
  </w:style>
  <w:style w:type="paragraph" w:customStyle="1" w:styleId="Poprawka2">
    <w:name w:val="Poprawka2"/>
    <w:rsid w:val="00695885"/>
    <w:pPr>
      <w:suppressAutoHyphens/>
    </w:pPr>
    <w:rPr>
      <w:rFonts w:ascii="Calibri" w:eastAsia="Calibri" w:hAnsi="Calibri" w:cs="Calibri"/>
      <w:lang w:eastAsia="ar-SA"/>
    </w:rPr>
  </w:style>
  <w:style w:type="paragraph" w:customStyle="1" w:styleId="Tekstkomentarza9">
    <w:name w:val="Tekst komentarza9"/>
    <w:basedOn w:val="Normalny"/>
    <w:rsid w:val="00695885"/>
    <w:pPr>
      <w:spacing w:before="120" w:line="240" w:lineRule="auto"/>
    </w:pPr>
    <w:rPr>
      <w:rFonts w:ascii="Calibri" w:eastAsia="Calibri" w:hAnsi="Calibri" w:cs="Calibri"/>
      <w:kern w:val="0"/>
      <w:sz w:val="20"/>
      <w:szCs w:val="20"/>
    </w:rPr>
  </w:style>
  <w:style w:type="paragraph" w:customStyle="1" w:styleId="Tematkomentarza3">
    <w:name w:val="Temat komentarza3"/>
    <w:basedOn w:val="Tekstkomentarza9"/>
    <w:rsid w:val="00695885"/>
    <w:rPr>
      <w:b/>
      <w:bCs/>
    </w:rPr>
  </w:style>
  <w:style w:type="paragraph" w:customStyle="1" w:styleId="Akapitzlist3">
    <w:name w:val="Akapit z listą3"/>
    <w:basedOn w:val="Normalny"/>
    <w:rsid w:val="00695885"/>
    <w:pPr>
      <w:spacing w:before="120" w:line="240" w:lineRule="auto"/>
      <w:ind w:left="720"/>
    </w:pPr>
    <w:rPr>
      <w:rFonts w:ascii="Calibri" w:eastAsia="Calibri" w:hAnsi="Calibri" w:cs="Calibri"/>
      <w:kern w:val="0"/>
      <w:sz w:val="20"/>
      <w:szCs w:val="20"/>
    </w:rPr>
  </w:style>
  <w:style w:type="paragraph" w:customStyle="1" w:styleId="tekst">
    <w:name w:val="tekst"/>
    <w:basedOn w:val="Normalny"/>
    <w:rsid w:val="00695885"/>
    <w:pPr>
      <w:suppressLineNumbers/>
      <w:suppressAutoHyphens w:val="0"/>
      <w:spacing w:before="60" w:after="60" w:line="240" w:lineRule="auto"/>
      <w:jc w:val="both"/>
    </w:pPr>
    <w:rPr>
      <w:kern w:val="0"/>
      <w:szCs w:val="20"/>
    </w:rPr>
  </w:style>
  <w:style w:type="paragraph" w:customStyle="1" w:styleId="Tekstdymka2">
    <w:name w:val="Tekst dymka2"/>
    <w:basedOn w:val="Normalny"/>
    <w:rsid w:val="00695885"/>
    <w:pPr>
      <w:spacing w:line="240" w:lineRule="auto"/>
    </w:pPr>
    <w:rPr>
      <w:rFonts w:eastAsia="Calibri"/>
      <w:kern w:val="0"/>
      <w:sz w:val="18"/>
      <w:szCs w:val="18"/>
    </w:rPr>
  </w:style>
  <w:style w:type="paragraph" w:customStyle="1" w:styleId="NormalnyWeb1">
    <w:name w:val="Normalny (Web)1"/>
    <w:basedOn w:val="Normalny"/>
    <w:rsid w:val="00695885"/>
    <w:pPr>
      <w:suppressAutoHyphens w:val="0"/>
      <w:spacing w:before="100" w:after="100" w:line="240" w:lineRule="auto"/>
    </w:pPr>
    <w:rPr>
      <w:kern w:val="0"/>
    </w:rPr>
  </w:style>
  <w:style w:type="paragraph" w:styleId="Akapitzlist">
    <w:name w:val="List Paragraph"/>
    <w:aliases w:val="Podsis rysunku"/>
    <w:basedOn w:val="Normalny"/>
    <w:uiPriority w:val="34"/>
    <w:qFormat/>
    <w:rsid w:val="00695885"/>
    <w:pPr>
      <w:ind w:left="720"/>
      <w:contextualSpacing/>
    </w:pPr>
  </w:style>
  <w:style w:type="paragraph" w:styleId="Poprawka">
    <w:name w:val="Revision"/>
    <w:hidden/>
    <w:uiPriority w:val="99"/>
    <w:semiHidden/>
    <w:rsid w:val="00E66B3A"/>
    <w:rPr>
      <w:kern w:val="1"/>
      <w:sz w:val="24"/>
      <w:szCs w:val="24"/>
      <w:lang w:eastAsia="ar-SA"/>
    </w:rPr>
  </w:style>
  <w:style w:type="table" w:customStyle="1" w:styleId="TableGrid">
    <w:name w:val="TableGrid"/>
    <w:rsid w:val="00CE1E5E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C5636E"/>
    <w:pPr>
      <w:suppressAutoHyphens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3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210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9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6402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0151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9259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Links>
    <vt:vector size="6" baseType="variant"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Miechów; SARP Oddział Kraków</dc:creator>
  <cp:keywords/>
  <cp:lastModifiedBy>Phd Długosz</cp:lastModifiedBy>
  <cp:revision>23</cp:revision>
  <cp:lastPrinted>2017-08-10T21:17:00Z</cp:lastPrinted>
  <dcterms:created xsi:type="dcterms:W3CDTF">2024-10-26T09:03:00Z</dcterms:created>
  <dcterms:modified xsi:type="dcterms:W3CDTF">2025-03-14T13:04:00Z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